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72E5A4DF"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6EF2F88B" w14:textId="77777777">
      <w:pPr>
        <w:pStyle w:val="BodyText2"/>
        <w:spacing w:after="0" w:line="240" w:lineRule="auto"/>
        <w:rPr>
          <w:rFonts w:ascii="Times New Roman" w:hAnsi="Times New Roman"/>
          <w:b/>
          <w:sz w:val="20"/>
        </w:rPr>
      </w:pPr>
    </w:p>
    <w:p w:rsidRPr="005446C4" w:rsidR="006C3B3F" w:rsidP="006C3B3F" w:rsidRDefault="006C3B3F" w14:paraId="7A35DE4F"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4ABCD600" w14:textId="77777777">
        <w:trPr>
          <w:trHeight w:val="98"/>
        </w:trPr>
        <w:tc>
          <w:tcPr>
            <w:tcW w:w="3402" w:type="dxa"/>
          </w:tcPr>
          <w:p w:rsidRPr="005446C4" w:rsidR="006C3B3F" w:rsidP="006C3B3F" w:rsidRDefault="006C3B3F" w14:paraId="7F9E799A"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DAC015A"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79714C70" w14:textId="77777777">
        <w:tc>
          <w:tcPr>
            <w:tcW w:w="3402" w:type="dxa"/>
          </w:tcPr>
          <w:p w:rsidRPr="005446C4" w:rsidR="006C3B3F" w:rsidP="006C3B3F" w:rsidRDefault="006C3B3F" w14:paraId="496AA507"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1B49CE05"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2DFC6A95" w14:textId="77777777">
        <w:tc>
          <w:tcPr>
            <w:tcW w:w="3402" w:type="dxa"/>
          </w:tcPr>
          <w:p w:rsidRPr="005446C4" w:rsidR="006C3B3F" w:rsidP="006C3B3F" w:rsidRDefault="006C3B3F" w14:paraId="0A8E4E7D"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1065D72C"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1CCEA70F" w14:textId="77777777">
        <w:tc>
          <w:tcPr>
            <w:tcW w:w="3402" w:type="dxa"/>
          </w:tcPr>
          <w:p w:rsidRPr="005446C4" w:rsidR="006C3B3F" w:rsidP="006C3B3F" w:rsidRDefault="006C3B3F" w14:paraId="4791A76D"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39D0DD82"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717C3243" w14:textId="77777777">
        <w:tc>
          <w:tcPr>
            <w:tcW w:w="3402" w:type="dxa"/>
          </w:tcPr>
          <w:p w:rsidRPr="005446C4" w:rsidR="006C3B3F" w:rsidP="006C3B3F" w:rsidRDefault="006C3B3F" w14:paraId="3EEBB454"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CE725D" w14:paraId="7371D819" w14:textId="50B4F658">
            <w:pPr>
              <w:spacing w:after="0" w:line="240" w:lineRule="auto"/>
              <w:rPr>
                <w:rFonts w:ascii="Times New Roman" w:hAnsi="Times New Roman"/>
                <w:lang w:val="ro-RO"/>
              </w:rPr>
            </w:pPr>
            <w:r>
              <w:rPr>
                <w:rFonts w:ascii="Times New Roman" w:hAnsi="Times New Roman"/>
                <w:lang w:val="ro-RO"/>
              </w:rPr>
              <w:t xml:space="preserve">Licenţă </w:t>
            </w:r>
          </w:p>
        </w:tc>
      </w:tr>
      <w:tr w:rsidRPr="005446C4" w:rsidR="006C3B3F" w:rsidTr="00816FF9" w14:paraId="39003A50" w14:textId="77777777">
        <w:trPr>
          <w:trHeight w:val="106"/>
        </w:trPr>
        <w:tc>
          <w:tcPr>
            <w:tcW w:w="3402" w:type="dxa"/>
          </w:tcPr>
          <w:p w:rsidRPr="005446C4" w:rsidR="006C3B3F" w:rsidP="006C3B3F" w:rsidRDefault="006C3B3F" w14:paraId="44A125DB"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CE725D" w14:paraId="75362396" w14:textId="495B73F2">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58C9DC9D" w14:textId="77777777">
      <w:pPr>
        <w:spacing w:after="0" w:line="240" w:lineRule="auto"/>
        <w:rPr>
          <w:rFonts w:ascii="Times New Roman" w:hAnsi="Times New Roman"/>
          <w:b/>
          <w:lang w:val="ro-RO"/>
        </w:rPr>
      </w:pPr>
    </w:p>
    <w:p w:rsidRPr="005446C4" w:rsidR="006C3B3F" w:rsidP="006C3B3F" w:rsidRDefault="006C3B3F" w14:paraId="53214CCC"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57934A1F" w14:paraId="53366BC6" w14:textId="77777777">
        <w:tc>
          <w:tcPr>
            <w:tcW w:w="2410" w:type="dxa"/>
            <w:gridSpan w:val="3"/>
          </w:tcPr>
          <w:p w:rsidRPr="005446C4" w:rsidR="006C3B3F" w:rsidP="006C3B3F" w:rsidRDefault="006C3B3F" w14:paraId="3F8C1F2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57934A1F" w:rsidRDefault="00CE725D" w14:paraId="7D94DEDB" w14:textId="318BE3C7">
            <w:pPr>
              <w:spacing w:after="0" w:line="240" w:lineRule="auto"/>
              <w:rPr>
                <w:rFonts w:ascii="Times New Roman" w:hAnsi="Times New Roman"/>
                <w:b/>
                <w:bCs/>
                <w:sz w:val="20"/>
                <w:szCs w:val="20"/>
                <w:lang w:val="ro-RO"/>
              </w:rPr>
            </w:pPr>
            <w:r w:rsidRPr="57934A1F">
              <w:rPr>
                <w:rFonts w:ascii="Times New Roman" w:hAnsi="Times New Roman"/>
                <w:b/>
                <w:bCs/>
                <w:sz w:val="20"/>
                <w:szCs w:val="20"/>
                <w:lang w:val="ro-RO"/>
              </w:rPr>
              <w:t xml:space="preserve">LLU0032 Limba germana – curs practic </w:t>
            </w:r>
            <w:r w:rsidRPr="57934A1F" w:rsidR="6E339B12">
              <w:rPr>
                <w:rFonts w:ascii="Times New Roman" w:hAnsi="Times New Roman"/>
                <w:b/>
                <w:bCs/>
                <w:sz w:val="20"/>
                <w:szCs w:val="20"/>
                <w:lang w:val="ro-RO"/>
              </w:rPr>
              <w:t xml:space="preserve">limbaj </w:t>
            </w:r>
            <w:r w:rsidRPr="57934A1F">
              <w:rPr>
                <w:rFonts w:ascii="Times New Roman" w:hAnsi="Times New Roman"/>
                <w:b/>
                <w:bCs/>
                <w:sz w:val="20"/>
                <w:szCs w:val="20"/>
                <w:lang w:val="ro-RO"/>
              </w:rPr>
              <w:t>specializat</w:t>
            </w:r>
          </w:p>
        </w:tc>
      </w:tr>
      <w:tr w:rsidRPr="005446C4" w:rsidR="006C3B3F" w:rsidTr="57934A1F" w14:paraId="3C1B33DB" w14:textId="77777777">
        <w:tc>
          <w:tcPr>
            <w:tcW w:w="4678" w:type="dxa"/>
            <w:gridSpan w:val="6"/>
          </w:tcPr>
          <w:p w:rsidRPr="005446C4" w:rsidR="006C3B3F" w:rsidP="006C3B3F" w:rsidRDefault="006C3B3F" w14:paraId="69D15A47"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1F813D59" w14:textId="58CAEFDD">
            <w:pPr>
              <w:spacing w:after="0" w:line="240" w:lineRule="auto"/>
              <w:rPr>
                <w:rFonts w:ascii="Times New Roman" w:hAnsi="Times New Roman"/>
                <w:sz w:val="20"/>
                <w:szCs w:val="20"/>
                <w:lang w:val="ro-RO"/>
              </w:rPr>
            </w:pPr>
          </w:p>
        </w:tc>
      </w:tr>
      <w:tr w:rsidRPr="005446C4" w:rsidR="006C3B3F" w:rsidTr="57934A1F" w14:paraId="05305490" w14:textId="77777777">
        <w:tc>
          <w:tcPr>
            <w:tcW w:w="4678" w:type="dxa"/>
            <w:gridSpan w:val="6"/>
          </w:tcPr>
          <w:p w:rsidRPr="005446C4" w:rsidR="006C3B3F" w:rsidP="006C3B3F" w:rsidRDefault="006C3B3F" w14:paraId="7AA13F0F"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CE725D" w14:paraId="16FD0EE0" w14:textId="6867CD86">
            <w:pPr>
              <w:spacing w:after="0" w:line="240" w:lineRule="auto"/>
              <w:rPr>
                <w:rFonts w:ascii="Times New Roman" w:hAnsi="Times New Roman"/>
                <w:sz w:val="20"/>
                <w:szCs w:val="20"/>
                <w:lang w:val="ro-RO"/>
              </w:rPr>
            </w:pPr>
            <w:r w:rsidRPr="00CE725D">
              <w:rPr>
                <w:rFonts w:ascii="Times New Roman" w:hAnsi="Times New Roman"/>
                <w:sz w:val="20"/>
                <w:szCs w:val="20"/>
                <w:lang w:val="ro-RO"/>
              </w:rPr>
              <w:t>Lector univ. dr. PETREHUS  DENISA  ELENA</w:t>
            </w:r>
          </w:p>
        </w:tc>
      </w:tr>
      <w:tr w:rsidRPr="005446C4" w:rsidR="006C3B3F" w:rsidTr="57934A1F" w14:paraId="4E4C47E2" w14:textId="77777777">
        <w:trPr>
          <w:trHeight w:val="345"/>
        </w:trPr>
        <w:tc>
          <w:tcPr>
            <w:tcW w:w="1843" w:type="dxa"/>
            <w:vMerge w:val="restart"/>
          </w:tcPr>
          <w:p w:rsidRPr="005446C4" w:rsidR="006C3B3F" w:rsidP="006C3B3F" w:rsidRDefault="006C3B3F" w14:paraId="2A28B9BB"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CE725D" w14:paraId="776A1538" w14:textId="7217454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417" w:type="dxa"/>
            <w:gridSpan w:val="2"/>
            <w:vMerge w:val="restart"/>
          </w:tcPr>
          <w:p w:rsidRPr="005446C4" w:rsidR="006C3B3F" w:rsidP="006C3B3F" w:rsidRDefault="006C3B3F" w14:paraId="3BBD00D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CE725D" w14:paraId="5CD585AD" w14:textId="01C9A736">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5446C4" w:rsidR="006C3B3F" w:rsidP="006C3B3F" w:rsidRDefault="006C3B3F" w14:paraId="067634B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CE725D" w14:paraId="7FCFFA8F" w14:textId="3020842E">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68CC29B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7B6A7081"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57934A1F" w:rsidRDefault="4EB65620" w14:paraId="3D6B0930" w14:textId="4EAA8038">
            <w:pPr>
              <w:spacing w:after="0" w:line="240" w:lineRule="auto"/>
              <w:rPr>
                <w:rFonts w:ascii="Times New Roman" w:hAnsi="Times New Roman"/>
                <w:lang w:val="ro-RO"/>
              </w:rPr>
            </w:pPr>
            <w:r w:rsidRPr="57934A1F">
              <w:rPr>
                <w:rFonts w:ascii="Times New Roman" w:hAnsi="Times New Roman"/>
                <w:lang w:val="ro-RO"/>
              </w:rPr>
              <w:t>DC</w:t>
            </w:r>
          </w:p>
        </w:tc>
      </w:tr>
      <w:tr w:rsidRPr="005446C4" w:rsidR="006C3B3F" w:rsidTr="57934A1F" w14:paraId="2ED78C24" w14:textId="77777777">
        <w:trPr>
          <w:trHeight w:val="345"/>
        </w:trPr>
        <w:tc>
          <w:tcPr>
            <w:tcW w:w="1843" w:type="dxa"/>
            <w:vMerge/>
          </w:tcPr>
          <w:p w:rsidRPr="005446C4" w:rsidR="006C3B3F" w:rsidP="006C3B3F" w:rsidRDefault="006C3B3F" w14:paraId="5F6E93F3"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302EABDE"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09842E48"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2EF03056"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4F7B2537"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424F7DE1"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7E9D04D7"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68CF9FB8"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39C7A840" w14:paraId="002F3A2D" w14:textId="1B7ECA91">
            <w:pPr>
              <w:spacing w:after="0" w:line="240" w:lineRule="auto"/>
              <w:rPr>
                <w:rFonts w:ascii="Times New Roman" w:hAnsi="Times New Roman"/>
                <w:lang w:val="ro-RO"/>
              </w:rPr>
            </w:pPr>
            <w:r w:rsidRPr="57934A1F">
              <w:rPr>
                <w:rFonts w:ascii="Times New Roman" w:hAnsi="Times New Roman"/>
                <w:lang w:val="ro-RO"/>
              </w:rPr>
              <w:t>DO</w:t>
            </w:r>
          </w:p>
        </w:tc>
      </w:tr>
    </w:tbl>
    <w:p w:rsidRPr="005446C4" w:rsidR="006C3B3F" w:rsidP="006C3B3F" w:rsidRDefault="006C3B3F" w14:paraId="1E2818F9" w14:textId="77777777">
      <w:pPr>
        <w:pStyle w:val="BodyText2"/>
        <w:spacing w:after="0" w:line="240" w:lineRule="auto"/>
        <w:rPr>
          <w:rFonts w:ascii="Times New Roman" w:hAnsi="Times New Roman"/>
          <w:b/>
          <w:sz w:val="20"/>
          <w:lang w:val="ro-RO"/>
        </w:rPr>
      </w:pPr>
    </w:p>
    <w:p w:rsidRPr="005446C4" w:rsidR="006C3B3F" w:rsidP="006C3B3F" w:rsidRDefault="006C3B3F" w14:paraId="0352CCCC"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57934A1F" w14:paraId="51E19B11" w14:textId="77777777">
        <w:trPr>
          <w:trHeight w:val="248"/>
        </w:trPr>
        <w:tc>
          <w:tcPr>
            <w:tcW w:w="3399" w:type="dxa"/>
            <w:gridSpan w:val="2"/>
            <w:tcBorders>
              <w:bottom w:val="single" w:color="auto" w:sz="4" w:space="0"/>
            </w:tcBorders>
          </w:tcPr>
          <w:p w:rsidRPr="005446C4" w:rsidR="006C3B3F" w:rsidP="006C3B3F" w:rsidRDefault="006C3B3F" w14:paraId="1A875466"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CE725D" w14:paraId="54BD9FED" w14:textId="0857A87D">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09AD33E6"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54ACA824"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7EBB3FA5"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CE725D" w14:paraId="7085A396" w14:textId="25E78619">
            <w:pPr>
              <w:spacing w:after="0" w:line="240" w:lineRule="auto"/>
              <w:rPr>
                <w:rFonts w:ascii="Times New Roman" w:hAnsi="Times New Roman"/>
                <w:lang w:val="ro-RO"/>
              </w:rPr>
            </w:pPr>
            <w:r>
              <w:rPr>
                <w:rFonts w:ascii="Times New Roman" w:hAnsi="Times New Roman"/>
                <w:lang w:val="ro-RO"/>
              </w:rPr>
              <w:t>2</w:t>
            </w:r>
          </w:p>
        </w:tc>
      </w:tr>
      <w:tr w:rsidRPr="005446C4" w:rsidR="006C3B3F" w:rsidTr="57934A1F" w14:paraId="00E07064" w14:textId="77777777">
        <w:trPr>
          <w:trHeight w:val="247"/>
        </w:trPr>
        <w:tc>
          <w:tcPr>
            <w:tcW w:w="3399" w:type="dxa"/>
            <w:gridSpan w:val="2"/>
            <w:shd w:val="clear" w:color="auto" w:fill="auto"/>
          </w:tcPr>
          <w:p w:rsidRPr="005446C4" w:rsidR="006C3B3F" w:rsidP="006C3B3F" w:rsidRDefault="006C3B3F" w14:paraId="5706B27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57934A1F" w:rsidRDefault="1A25EAA0" w14:paraId="36F97086" w14:textId="4A5E6C14">
            <w:pPr>
              <w:pStyle w:val="Heading2"/>
              <w:spacing w:before="0" w:after="0" w:line="240" w:lineRule="auto"/>
              <w:rPr>
                <w:rFonts w:ascii="Times New Roman" w:hAnsi="Times New Roman"/>
                <w:b w:val="0"/>
                <w:bCs w:val="0"/>
                <w:i w:val="0"/>
                <w:iCs w:val="0"/>
                <w:sz w:val="20"/>
                <w:szCs w:val="20"/>
                <w:lang w:val="ro-RO" w:eastAsia="en-US"/>
              </w:rPr>
            </w:pPr>
            <w:r w:rsidRPr="57934A1F">
              <w:rPr>
                <w:rFonts w:ascii="Times New Roman" w:hAnsi="Times New Roman"/>
                <w:b w:val="0"/>
                <w:bCs w:val="0"/>
                <w:i w:val="0"/>
                <w:iCs w:val="0"/>
                <w:sz w:val="20"/>
                <w:szCs w:val="20"/>
                <w:lang w:val="ro-RO" w:eastAsia="en-US"/>
              </w:rPr>
              <w:t>28</w:t>
            </w:r>
          </w:p>
        </w:tc>
        <w:tc>
          <w:tcPr>
            <w:tcW w:w="1839" w:type="dxa"/>
            <w:shd w:val="clear" w:color="auto" w:fill="auto"/>
          </w:tcPr>
          <w:p w:rsidRPr="005446C4" w:rsidR="006C3B3F" w:rsidP="006C3B3F" w:rsidRDefault="006C3B3F" w14:paraId="1A5E90B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38E33DC9" w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00C6186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5446C4" w:rsidR="006C3B3F" w:rsidP="006C3B3F" w:rsidRDefault="008E1B14" w14:paraId="4AA396E3" w14:textId="08AC4B70">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28</w:t>
            </w:r>
          </w:p>
        </w:tc>
      </w:tr>
      <w:tr w:rsidRPr="005446C4" w:rsidR="006C3B3F" w:rsidTr="57934A1F" w14:paraId="3AEF4433" w14:textId="77777777">
        <w:trPr>
          <w:trHeight w:val="247"/>
        </w:trPr>
        <w:tc>
          <w:tcPr>
            <w:tcW w:w="9346" w:type="dxa"/>
            <w:gridSpan w:val="6"/>
          </w:tcPr>
          <w:p w:rsidRPr="005446C4" w:rsidR="006C3B3F" w:rsidP="006C3B3F" w:rsidRDefault="006C3B3F" w14:paraId="3D4456D0"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57934A1F" w:rsidRDefault="78B22A89" w14:paraId="01C34308" w14:textId="3BE1E129">
            <w:pPr>
              <w:pStyle w:val="Heading2"/>
              <w:spacing w:before="0" w:after="0" w:line="240" w:lineRule="auto"/>
              <w:rPr>
                <w:rFonts w:ascii="Times New Roman" w:hAnsi="Times New Roman"/>
                <w:b w:val="0"/>
                <w:bCs w:val="0"/>
                <w:i w:val="0"/>
                <w:iCs w:val="0"/>
                <w:sz w:val="20"/>
                <w:szCs w:val="20"/>
                <w:lang w:val="ro-RO" w:eastAsia="en-US"/>
              </w:rPr>
            </w:pPr>
            <w:r w:rsidRPr="57934A1F">
              <w:rPr>
                <w:rFonts w:ascii="Times New Roman" w:hAnsi="Times New Roman"/>
                <w:b w:val="0"/>
                <w:bCs w:val="0"/>
                <w:i w:val="0"/>
                <w:iCs w:val="0"/>
                <w:sz w:val="20"/>
                <w:szCs w:val="20"/>
                <w:lang w:val="ro-RO" w:eastAsia="en-US"/>
              </w:rPr>
              <w:t>Ore</w:t>
            </w:r>
          </w:p>
        </w:tc>
      </w:tr>
      <w:tr w:rsidRPr="005446C4" w:rsidR="006C3B3F" w:rsidTr="57934A1F" w14:paraId="4426F943" w14:textId="77777777">
        <w:trPr>
          <w:trHeight w:val="247"/>
        </w:trPr>
        <w:tc>
          <w:tcPr>
            <w:tcW w:w="9346" w:type="dxa"/>
            <w:gridSpan w:val="6"/>
          </w:tcPr>
          <w:p w:rsidRPr="005446C4" w:rsidR="006C3B3F" w:rsidP="006C3B3F" w:rsidRDefault="006C3B3F" w14:paraId="08183E8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8E1B14" w:rsidR="006C3B3F" w:rsidP="006C3B3F" w:rsidRDefault="008E1B14" w14:paraId="2522D3E0" w14:textId="54D6AA3A">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10</w:t>
            </w:r>
          </w:p>
        </w:tc>
      </w:tr>
      <w:tr w:rsidRPr="005446C4" w:rsidR="006C3B3F" w:rsidTr="57934A1F" w14:paraId="7E3C3B26" w14:textId="77777777">
        <w:trPr>
          <w:trHeight w:val="247"/>
        </w:trPr>
        <w:tc>
          <w:tcPr>
            <w:tcW w:w="9346" w:type="dxa"/>
            <w:gridSpan w:val="6"/>
          </w:tcPr>
          <w:p w:rsidRPr="005446C4" w:rsidR="006C3B3F" w:rsidP="006C3B3F" w:rsidRDefault="006C3B3F" w14:paraId="263564B8"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8E1B14" w:rsidR="006C3B3F" w:rsidP="006C3B3F" w:rsidRDefault="008E1B14" w14:paraId="6965B777" w14:textId="4A4D6928">
            <w:pPr>
              <w:pStyle w:val="Heading2"/>
              <w:spacing w:before="0" w:after="0" w:line="240" w:lineRule="auto"/>
              <w:rPr>
                <w:rFonts w:ascii="Times New Roman" w:hAnsi="Times New Roman"/>
                <w:b w:val="0"/>
                <w:sz w:val="20"/>
                <w:lang w:val="ro-RO" w:eastAsia="en-US"/>
              </w:rPr>
            </w:pPr>
            <w:r>
              <w:rPr>
                <w:rFonts w:ascii="Times New Roman" w:hAnsi="Times New Roman"/>
                <w:b w:val="0"/>
                <w:i w:val="0"/>
                <w:sz w:val="20"/>
                <w:lang w:val="ro-RO" w:eastAsia="en-US"/>
              </w:rPr>
              <w:t>10</w:t>
            </w:r>
          </w:p>
        </w:tc>
      </w:tr>
      <w:tr w:rsidRPr="005446C4" w:rsidR="006C3B3F" w:rsidTr="57934A1F" w14:paraId="430B4BED" w14:textId="77777777">
        <w:trPr>
          <w:trHeight w:val="247"/>
        </w:trPr>
        <w:tc>
          <w:tcPr>
            <w:tcW w:w="9346" w:type="dxa"/>
            <w:gridSpan w:val="6"/>
          </w:tcPr>
          <w:p w:rsidRPr="005446C4" w:rsidR="006C3B3F" w:rsidP="006C3B3F" w:rsidRDefault="004B11EA" w14:paraId="67B628B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8E1B14" w:rsidR="006C3B3F" w:rsidP="006C3B3F" w:rsidRDefault="008E1B14" w14:paraId="52452E3A" w14:textId="16C80790">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10</w:t>
            </w:r>
          </w:p>
        </w:tc>
      </w:tr>
      <w:tr w:rsidRPr="005446C4" w:rsidR="006C3B3F" w:rsidTr="57934A1F" w14:paraId="40F895F5" w14:textId="77777777">
        <w:trPr>
          <w:trHeight w:val="247"/>
        </w:trPr>
        <w:tc>
          <w:tcPr>
            <w:tcW w:w="9346" w:type="dxa"/>
            <w:gridSpan w:val="6"/>
          </w:tcPr>
          <w:p w:rsidRPr="005446C4" w:rsidR="006C3B3F" w:rsidP="006C3B3F" w:rsidRDefault="006C3B3F" w14:paraId="236C894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8E1B14" w:rsidR="006C3B3F" w:rsidP="006C3B3F" w:rsidRDefault="008E1B14" w14:paraId="15DC56BF" w14:textId="12D6E599">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6</w:t>
            </w:r>
          </w:p>
        </w:tc>
      </w:tr>
      <w:tr w:rsidRPr="005446C4" w:rsidR="006C3B3F" w:rsidTr="57934A1F" w14:paraId="6EA105B4" w14:textId="77777777">
        <w:trPr>
          <w:trHeight w:val="247"/>
        </w:trPr>
        <w:tc>
          <w:tcPr>
            <w:tcW w:w="9346" w:type="dxa"/>
            <w:gridSpan w:val="6"/>
          </w:tcPr>
          <w:p w:rsidRPr="005446C4" w:rsidR="006C3B3F" w:rsidP="006C3B3F" w:rsidRDefault="006C3B3F" w14:paraId="1B9DB72A"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8E1B14" w:rsidR="006C3B3F" w:rsidP="006C3B3F" w:rsidRDefault="008E1B14" w14:paraId="0C8893F6" w14:textId="5932E098">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6</w:t>
            </w:r>
          </w:p>
        </w:tc>
      </w:tr>
      <w:tr w:rsidRPr="005446C4" w:rsidR="006C3B3F" w:rsidTr="57934A1F" w14:paraId="0A23A834" w14:textId="77777777">
        <w:trPr>
          <w:trHeight w:val="247"/>
        </w:trPr>
        <w:tc>
          <w:tcPr>
            <w:tcW w:w="9346" w:type="dxa"/>
            <w:gridSpan w:val="6"/>
          </w:tcPr>
          <w:p w:rsidRPr="005446C4" w:rsidR="006C3B3F" w:rsidP="006C3B3F" w:rsidRDefault="006C3B3F" w14:paraId="3264B33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5C3C2350" w14:textId="77777777">
            <w:pPr>
              <w:pStyle w:val="Heading2"/>
              <w:spacing w:before="0" w:after="0" w:line="240" w:lineRule="auto"/>
              <w:rPr>
                <w:rFonts w:ascii="Times New Roman" w:hAnsi="Times New Roman"/>
                <w:b w:val="0"/>
                <w:sz w:val="20"/>
                <w:lang w:val="ro-RO" w:eastAsia="en-US"/>
              </w:rPr>
            </w:pPr>
          </w:p>
        </w:tc>
      </w:tr>
      <w:tr w:rsidRPr="005446C4" w:rsidR="006C3B3F" w:rsidTr="57934A1F" w14:paraId="1EC27049" w14:textId="77777777">
        <w:trPr>
          <w:gridAfter w:val="4"/>
          <w:wAfter w:w="6091" w:type="dxa"/>
          <w:trHeight w:val="247"/>
        </w:trPr>
        <w:tc>
          <w:tcPr>
            <w:tcW w:w="3116" w:type="dxa"/>
            <w:shd w:val="clear" w:color="auto" w:fill="auto"/>
          </w:tcPr>
          <w:p w:rsidRPr="005446C4" w:rsidR="006C3B3F" w:rsidP="006C3B3F" w:rsidRDefault="006C3B3F" w14:paraId="14F89B33"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8E1B14" w14:paraId="2066B1DF" w14:textId="0FDF0209">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w:rsidRPr="005446C4" w:rsidR="006C3B3F" w:rsidTr="57934A1F" w14:paraId="1B0E0A05" w14:textId="77777777">
        <w:trPr>
          <w:gridAfter w:val="4"/>
          <w:wAfter w:w="6091" w:type="dxa"/>
          <w:trHeight w:val="247"/>
        </w:trPr>
        <w:tc>
          <w:tcPr>
            <w:tcW w:w="3116" w:type="dxa"/>
            <w:shd w:val="clear" w:color="auto" w:fill="auto"/>
          </w:tcPr>
          <w:p w:rsidRPr="005446C4" w:rsidR="006C3B3F" w:rsidP="006C3B3F" w:rsidRDefault="006C3B3F" w14:paraId="245A63CF"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8E1B14" w14:paraId="3AB3B405" w14:textId="795DCC70">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w:rsidRPr="005446C4" w:rsidR="006C3B3F" w:rsidTr="57934A1F" w14:paraId="5D462156" w14:textId="77777777">
        <w:trPr>
          <w:gridAfter w:val="4"/>
          <w:wAfter w:w="6091" w:type="dxa"/>
          <w:trHeight w:val="247"/>
        </w:trPr>
        <w:tc>
          <w:tcPr>
            <w:tcW w:w="3116" w:type="dxa"/>
            <w:shd w:val="clear" w:color="auto" w:fill="auto"/>
          </w:tcPr>
          <w:p w:rsidRPr="005446C4" w:rsidR="006C3B3F" w:rsidP="006C3B3F" w:rsidRDefault="006C3B3F" w14:paraId="04A3325E"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8E1B14" w14:paraId="03CFFDBE" w14:textId="1E78D53B">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w:rsidRPr="005446C4" w:rsidR="006C3B3F" w:rsidP="006C3B3F" w:rsidRDefault="006C3B3F" w14:paraId="6679CCBD" w14:textId="77777777">
      <w:pPr>
        <w:spacing w:after="0" w:line="240" w:lineRule="auto"/>
        <w:rPr>
          <w:rFonts w:ascii="Times New Roman" w:hAnsi="Times New Roman"/>
          <w:b/>
          <w:lang w:val="ro-RO"/>
        </w:rPr>
      </w:pPr>
    </w:p>
    <w:p w:rsidRPr="005446C4" w:rsidR="006C3B3F" w:rsidP="006C3B3F" w:rsidRDefault="006C3B3F" w14:paraId="69B04919"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57934A1F" w14:paraId="7B2527B8" w14:textId="77777777">
        <w:tc>
          <w:tcPr>
            <w:tcW w:w="2694" w:type="dxa"/>
          </w:tcPr>
          <w:p w:rsidRPr="005446C4" w:rsidR="006C3B3F" w:rsidP="006C3B3F" w:rsidRDefault="006C3B3F" w14:paraId="2AF12724"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00774881" w14:textId="77777777">
            <w:pPr>
              <w:numPr>
                <w:ilvl w:val="0"/>
                <w:numId w:val="11"/>
              </w:numPr>
              <w:spacing w:after="0" w:line="240" w:lineRule="auto"/>
              <w:rPr>
                <w:rFonts w:ascii="Times New Roman" w:hAnsi="Times New Roman"/>
                <w:lang w:val="ro-RO"/>
              </w:rPr>
            </w:pPr>
          </w:p>
        </w:tc>
      </w:tr>
      <w:tr w:rsidRPr="005446C4" w:rsidR="006C3B3F" w:rsidTr="57934A1F" w14:paraId="3DD5A9F0" w14:textId="77777777">
        <w:tc>
          <w:tcPr>
            <w:tcW w:w="2694" w:type="dxa"/>
          </w:tcPr>
          <w:p w:rsidRPr="005446C4" w:rsidR="006C3B3F" w:rsidP="006C3B3F" w:rsidRDefault="006C3B3F" w14:paraId="5B71BA26"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8E1B14" w14:paraId="34FF365F" w14:textId="64FC430C">
            <w:pPr>
              <w:numPr>
                <w:ilvl w:val="0"/>
                <w:numId w:val="9"/>
              </w:numPr>
              <w:spacing w:after="0" w:line="240" w:lineRule="auto"/>
              <w:rPr>
                <w:rFonts w:ascii="Times New Roman" w:hAnsi="Times New Roman"/>
                <w:lang w:val="ro-RO"/>
              </w:rPr>
            </w:pPr>
            <w:r w:rsidRPr="57934A1F">
              <w:rPr>
                <w:rFonts w:ascii="Times New Roman" w:hAnsi="Times New Roman"/>
                <w:lang w:val="ro-RO"/>
              </w:rPr>
              <w:t>B</w:t>
            </w:r>
            <w:r w:rsidRPr="57934A1F" w:rsidR="091EA06C">
              <w:rPr>
                <w:rFonts w:ascii="Times New Roman" w:hAnsi="Times New Roman"/>
                <w:lang w:val="ro-RO"/>
              </w:rPr>
              <w:t>1</w:t>
            </w:r>
          </w:p>
        </w:tc>
      </w:tr>
    </w:tbl>
    <w:p w:rsidRPr="005446C4" w:rsidR="006C3B3F" w:rsidP="006C3B3F" w:rsidRDefault="006C3B3F" w14:paraId="48E52458" w14:textId="77777777">
      <w:pPr>
        <w:spacing w:after="0" w:line="240" w:lineRule="auto"/>
        <w:rPr>
          <w:rFonts w:ascii="Times New Roman" w:hAnsi="Times New Roman"/>
          <w:b/>
          <w:lang w:val="ro-RO"/>
        </w:rPr>
      </w:pPr>
    </w:p>
    <w:p w:rsidRPr="005446C4" w:rsidR="006C3B3F" w:rsidP="006C3B3F" w:rsidRDefault="006C3B3F" w14:paraId="19B01ABD"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2C4BB055" w14:textId="77777777">
        <w:tc>
          <w:tcPr>
            <w:tcW w:w="2977" w:type="dxa"/>
          </w:tcPr>
          <w:p w:rsidRPr="005446C4" w:rsidR="006C3B3F" w:rsidP="006C3B3F" w:rsidRDefault="006C3B3F" w14:paraId="13FE852D"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2647D1E3" w14:textId="77777777">
            <w:pPr>
              <w:spacing w:after="0" w:line="240" w:lineRule="auto"/>
              <w:rPr>
                <w:rFonts w:ascii="Times New Roman" w:hAnsi="Times New Roman"/>
                <w:lang w:val="ro-RO"/>
              </w:rPr>
            </w:pPr>
          </w:p>
        </w:tc>
      </w:tr>
      <w:tr w:rsidRPr="005446C4" w:rsidR="006C3B3F" w:rsidTr="00816FF9" w14:paraId="00765B35" w14:textId="77777777">
        <w:tc>
          <w:tcPr>
            <w:tcW w:w="2977" w:type="dxa"/>
          </w:tcPr>
          <w:p w:rsidRPr="005446C4" w:rsidR="006C3B3F" w:rsidP="006C3B3F" w:rsidRDefault="006C3B3F" w14:paraId="6EB86F90"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8E1B14" w14:paraId="349CDA7A" w14:textId="30E7B520">
            <w:pPr>
              <w:spacing w:after="0" w:line="240" w:lineRule="auto"/>
              <w:rPr>
                <w:rFonts w:ascii="Times New Roman" w:hAnsi="Times New Roman"/>
                <w:lang w:val="ro-RO"/>
              </w:rPr>
            </w:pPr>
            <w:r w:rsidRPr="008E1B14">
              <w:rPr>
                <w:rFonts w:ascii="Times New Roman" w:hAnsi="Times New Roman"/>
                <w:lang w:val="es-ES"/>
              </w:rPr>
              <w:t>Sală de curs/ laborator multimedia, sistem de amplificare audio, fotocopii, materiale pe suport electronic, proiector, xerox</w:t>
            </w:r>
          </w:p>
        </w:tc>
      </w:tr>
    </w:tbl>
    <w:p w:rsidRPr="005446C4" w:rsidR="006C3B3F" w:rsidP="006C3B3F" w:rsidRDefault="006C3B3F" w14:paraId="5795AE69" w14:textId="77777777">
      <w:pPr>
        <w:spacing w:after="0" w:line="240" w:lineRule="auto"/>
        <w:rPr>
          <w:rFonts w:ascii="Times New Roman" w:hAnsi="Times New Roman"/>
          <w:b/>
          <w:lang w:val="ro-RO"/>
        </w:rPr>
      </w:pPr>
    </w:p>
    <w:p w:rsidRPr="006C3B3F" w:rsidR="006C3B3F" w:rsidP="006C3B3F" w:rsidRDefault="006C3B3F" w14:paraId="2450C7CA"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796246F1"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4A0D66ED"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7F326411"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4B35D570"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6B4A0DDD"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302D1DF"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6E3A11C7"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4C90138"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6E4099FB"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3F602DD1"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67CA79AC"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5DAAB804"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3D7594DD" w14:textId="77777777">
        <w:trPr>
          <w:cantSplit/>
          <w:trHeight w:val="1403"/>
        </w:trPr>
        <w:tc>
          <w:tcPr>
            <w:tcW w:w="738" w:type="dxa"/>
            <w:shd w:val="clear" w:color="auto" w:fill="auto"/>
            <w:textDirection w:val="btLr"/>
          </w:tcPr>
          <w:p w:rsidRPr="005446C4" w:rsidR="006C3B3F" w:rsidP="006C3B3F" w:rsidRDefault="006C3B3F" w14:paraId="4A48956B"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5D990C1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5372204E"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5C4E2886"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62DCC99C" w14:textId="77777777">
      <w:pPr>
        <w:spacing w:after="0" w:line="240" w:lineRule="auto"/>
        <w:rPr>
          <w:rFonts w:ascii="Times New Roman" w:hAnsi="Times New Roman"/>
          <w:b/>
          <w:lang w:val="ro-RO"/>
        </w:rPr>
      </w:pPr>
    </w:p>
    <w:p w:rsidRPr="005446C4" w:rsidR="006C3B3F" w:rsidP="006C3B3F" w:rsidRDefault="006C3B3F" w14:paraId="4B2F5205"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6352333D" w14:textId="77777777">
        <w:tc>
          <w:tcPr>
            <w:tcW w:w="3227" w:type="dxa"/>
            <w:shd w:val="clear" w:color="auto" w:fill="auto"/>
          </w:tcPr>
          <w:p w:rsidRPr="005446C4" w:rsidR="006C3B3F" w:rsidP="006C3B3F" w:rsidRDefault="006C3B3F" w14:paraId="716A565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177E4CBA" w14:textId="47A98718">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8E1B14">
              <w:rPr>
                <w:rFonts w:ascii="Times New Roman" w:hAnsi="Times New Roman"/>
                <w:color w:val="000000"/>
                <w:sz w:val="20"/>
                <w:szCs w:val="20"/>
                <w:lang w:val="ro-RO"/>
              </w:rPr>
              <w:t>germana</w:t>
            </w:r>
            <w:r w:rsidRPr="005446C4">
              <w:rPr>
                <w:rFonts w:ascii="Times New Roman" w:hAnsi="Times New Roman"/>
                <w:sz w:val="20"/>
                <w:szCs w:val="20"/>
                <w:lang w:val="ro-RO"/>
              </w:rPr>
              <w:t xml:space="preserve"> la nivelul B2, în activitatea lor academică şi în viitoarea activitate profesională.</w:t>
            </w:r>
          </w:p>
        </w:tc>
      </w:tr>
      <w:tr w:rsidRPr="005446C4" w:rsidR="005446C4" w:rsidTr="00816FF9" w14:paraId="1FB88DDB" w14:textId="77777777">
        <w:tc>
          <w:tcPr>
            <w:tcW w:w="3227" w:type="dxa"/>
            <w:shd w:val="clear" w:color="auto" w:fill="auto"/>
          </w:tcPr>
          <w:p w:rsidRPr="005446C4" w:rsidR="005446C4" w:rsidP="005446C4" w:rsidRDefault="005446C4" w14:paraId="6384A9C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7372832C" w14:textId="57BEA5CA">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8E1B14">
              <w:rPr>
                <w:rFonts w:ascii="Times New Roman" w:hAnsi="Times New Roman"/>
                <w:color w:val="000000"/>
                <w:sz w:val="20"/>
                <w:szCs w:val="20"/>
                <w:lang w:val="ro-RO"/>
              </w:rPr>
              <w:t>germana</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0B1F1231" w14:textId="54A1A0F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8E1B14">
              <w:rPr>
                <w:rFonts w:ascii="Times New Roman" w:hAnsi="Times New Roman"/>
                <w:color w:val="000000"/>
                <w:sz w:val="20"/>
                <w:szCs w:val="20"/>
                <w:lang w:val="ro-RO"/>
              </w:rPr>
              <w:t>germana</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lastRenderedPageBreak/>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4209A829" w14:textId="61D372B9">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8E1B14">
              <w:rPr>
                <w:rFonts w:ascii="Times New Roman" w:hAnsi="Times New Roman"/>
                <w:color w:val="000000"/>
                <w:sz w:val="20"/>
                <w:szCs w:val="20"/>
                <w:lang w:val="ro-RO"/>
              </w:rPr>
              <w:t xml:space="preserve">germane </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0784F5E1" w14:textId="0FE87499">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4. Utilizarea grilelor de criterii standard ale comunităţii academice/profesionale pentru evaluarea calităţii produselor comunicăr</w:t>
            </w:r>
            <w:r w:rsidR="008E1B14">
              <w:rPr>
                <w:rFonts w:ascii="Times New Roman" w:hAnsi="Times New Roman"/>
                <w:sz w:val="20"/>
                <w:szCs w:val="20"/>
                <w:lang w:val="ro-RO"/>
              </w:rPr>
              <w:t>ii academice scrise şi orale în germana.</w:t>
            </w:r>
            <w:r w:rsidRPr="005446C4" w:rsidR="00C767FE">
              <w:rPr>
                <w:rFonts w:ascii="Times New Roman" w:hAnsi="Times New Roman"/>
                <w:sz w:val="20"/>
                <w:szCs w:val="20"/>
                <w:lang w:val="ro-RO"/>
              </w:rPr>
              <w:t xml:space="preserve"> </w:t>
            </w:r>
          </w:p>
          <w:p w:rsidRPr="005446C4" w:rsidR="005446C4" w:rsidP="005446C4" w:rsidRDefault="005446C4" w14:paraId="12D96912"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39A0911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5FEABFA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4BC72828"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325C731A"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0626C322" w14:textId="77777777">
      <w:pPr>
        <w:spacing w:after="0" w:line="240" w:lineRule="auto"/>
        <w:rPr>
          <w:rFonts w:ascii="Times New Roman" w:hAnsi="Times New Roman"/>
          <w:lang w:val="ro-RO"/>
        </w:rPr>
      </w:pPr>
    </w:p>
    <w:p w:rsidRPr="006C3B3F" w:rsidR="006C3B3F" w:rsidP="006C3B3F" w:rsidRDefault="006C3B3F" w14:paraId="1818A826" w14:textId="77777777">
      <w:pPr>
        <w:spacing w:after="0" w:line="240" w:lineRule="auto"/>
        <w:rPr>
          <w:rFonts w:ascii="Times New Roman" w:hAnsi="Times New Roman"/>
          <w:b/>
          <w:lang w:val="ro-RO"/>
        </w:rPr>
      </w:pPr>
    </w:p>
    <w:p w:rsidRPr="005446C4" w:rsidR="006C3B3F" w:rsidP="006C3B3F" w:rsidRDefault="006C3B3F" w14:paraId="04F78782"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7E011D" w:rsidTr="003C07F7" w14:paraId="2DF2E2F8" w14:textId="77777777">
        <w:trPr>
          <w:trHeight w:val="334"/>
        </w:trPr>
        <w:tc>
          <w:tcPr>
            <w:tcW w:w="4786" w:type="dxa"/>
            <w:shd w:val="clear" w:color="auto" w:fill="auto"/>
          </w:tcPr>
          <w:p w:rsidRPr="005446C4" w:rsidR="007E011D" w:rsidP="003C07F7" w:rsidRDefault="007E011D" w14:paraId="71CFDC9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7E011D" w:rsidP="003C07F7" w:rsidRDefault="007E011D" w14:paraId="4E4F19EC" w14:textId="77777777">
            <w:pPr>
              <w:spacing w:after="0" w:line="240" w:lineRule="auto"/>
              <w:rPr>
                <w:rFonts w:ascii="Times New Roman" w:hAnsi="Times New Roman"/>
                <w:sz w:val="20"/>
                <w:szCs w:val="20"/>
                <w:lang w:val="ro-RO"/>
              </w:rPr>
            </w:pPr>
            <w:r>
              <w:rPr>
                <w:rFonts w:ascii="Times New Roman" w:hAnsi="Times New Roman"/>
                <w:sz w:val="20"/>
                <w:szCs w:val="20"/>
                <w:lang w:val="ro-RO"/>
              </w:rPr>
              <w:t>Metode de predare</w:t>
            </w:r>
          </w:p>
        </w:tc>
        <w:tc>
          <w:tcPr>
            <w:tcW w:w="2835" w:type="dxa"/>
            <w:shd w:val="clear" w:color="auto" w:fill="auto"/>
          </w:tcPr>
          <w:p w:rsidRPr="005446C4" w:rsidR="007E011D" w:rsidP="003C07F7" w:rsidRDefault="007E011D" w14:paraId="4BA2571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3A50AD" w:rsidR="007E011D" w:rsidTr="003C07F7" w14:paraId="20345AAA" w14:textId="77777777">
        <w:tc>
          <w:tcPr>
            <w:tcW w:w="4786" w:type="dxa"/>
            <w:shd w:val="clear" w:color="auto" w:fill="auto"/>
          </w:tcPr>
          <w:p w:rsidRPr="007E13ED" w:rsidR="007E011D" w:rsidP="007E011D" w:rsidRDefault="007E011D" w14:paraId="775EF523"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Die deutschsprachigen Ländern</w:t>
            </w:r>
          </w:p>
          <w:p w:rsidRPr="007E011D" w:rsidR="007E011D" w:rsidP="007E011D" w:rsidRDefault="007E011D" w14:paraId="09AF6413" w14:textId="43716331">
            <w:pPr>
              <w:pStyle w:val="ListParagraph"/>
              <w:spacing w:after="0" w:line="240" w:lineRule="auto"/>
              <w:rPr>
                <w:rFonts w:ascii="Times New Roman" w:hAnsi="Times New Roman"/>
                <w:sz w:val="20"/>
                <w:szCs w:val="20"/>
                <w:lang w:val="de-DE"/>
              </w:rPr>
            </w:pPr>
            <w:r w:rsidRPr="007E011D">
              <w:rPr>
                <w:rFonts w:ascii="Times New Roman" w:hAnsi="Times New Roman"/>
                <w:sz w:val="20"/>
                <w:szCs w:val="20"/>
                <w:lang w:val="de-AT"/>
              </w:rPr>
              <w:t>Das Substantiv</w:t>
            </w:r>
          </w:p>
        </w:tc>
        <w:tc>
          <w:tcPr>
            <w:tcW w:w="2552" w:type="dxa"/>
            <w:shd w:val="clear" w:color="auto" w:fill="auto"/>
          </w:tcPr>
          <w:p w:rsidRPr="005446C4" w:rsidR="007E011D" w:rsidP="003C07F7" w:rsidRDefault="007E011D" w14:paraId="289EE82C"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733DAD75" w14:textId="77777777">
            <w:pPr>
              <w:spacing w:after="0" w:line="240" w:lineRule="auto"/>
              <w:rPr>
                <w:rFonts w:ascii="Times New Roman" w:hAnsi="Times New Roman"/>
                <w:sz w:val="20"/>
                <w:szCs w:val="20"/>
                <w:lang w:val="ro-RO"/>
              </w:rPr>
            </w:pPr>
          </w:p>
        </w:tc>
      </w:tr>
      <w:tr w:rsidRPr="003A50AD" w:rsidR="007E011D" w:rsidTr="003C07F7" w14:paraId="74B59BBB" w14:textId="77777777">
        <w:tc>
          <w:tcPr>
            <w:tcW w:w="4786" w:type="dxa"/>
            <w:shd w:val="clear" w:color="auto" w:fill="auto"/>
          </w:tcPr>
          <w:p w:rsidRPr="003C700D" w:rsidR="007E011D" w:rsidP="007E011D" w:rsidRDefault="007E011D" w14:paraId="58320457" w14:textId="77777777">
            <w:pPr>
              <w:pStyle w:val="ListParagraph"/>
              <w:numPr>
                <w:ilvl w:val="0"/>
                <w:numId w:val="13"/>
              </w:numPr>
              <w:spacing w:after="0" w:line="240" w:lineRule="auto"/>
              <w:rPr>
                <w:rFonts w:ascii="Times New Roman" w:hAnsi="Times New Roman"/>
                <w:sz w:val="20"/>
                <w:szCs w:val="20"/>
                <w:lang w:val="ro-RO"/>
              </w:rPr>
            </w:pPr>
            <w:r w:rsidRPr="007E011D">
              <w:rPr>
                <w:rFonts w:ascii="Times New Roman" w:hAnsi="Times New Roman"/>
                <w:sz w:val="20"/>
                <w:szCs w:val="20"/>
                <w:lang w:val="de-AT"/>
              </w:rPr>
              <w:t>Information und Unterhaltung</w:t>
            </w:r>
          </w:p>
          <w:p w:rsidRPr="007E011D" w:rsidR="003C700D" w:rsidP="003C700D" w:rsidRDefault="003C700D" w14:paraId="3C4AE323" w14:textId="11DD6529">
            <w:pPr>
              <w:pStyle w:val="ListParagraph"/>
              <w:spacing w:after="0" w:line="240" w:lineRule="auto"/>
              <w:rPr>
                <w:rFonts w:ascii="Times New Roman" w:hAnsi="Times New Roman"/>
                <w:sz w:val="20"/>
                <w:szCs w:val="20"/>
                <w:lang w:val="ro-RO"/>
              </w:rPr>
            </w:pPr>
            <w:r w:rsidRPr="003C700D">
              <w:rPr>
                <w:rFonts w:ascii="Times New Roman" w:hAnsi="Times New Roman"/>
                <w:sz w:val="20"/>
                <w:szCs w:val="20"/>
                <w:lang w:val="de-AT"/>
              </w:rPr>
              <w:t>Das Artikel</w:t>
            </w:r>
          </w:p>
        </w:tc>
        <w:tc>
          <w:tcPr>
            <w:tcW w:w="2552" w:type="dxa"/>
            <w:shd w:val="clear" w:color="auto" w:fill="auto"/>
          </w:tcPr>
          <w:p w:rsidRPr="005446C4" w:rsidR="007E011D" w:rsidP="003C07F7" w:rsidRDefault="007E011D" w14:paraId="1FF882F8"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1BC521FD" w14:textId="77777777">
            <w:pPr>
              <w:spacing w:after="0" w:line="240" w:lineRule="auto"/>
              <w:rPr>
                <w:rFonts w:ascii="Times New Roman" w:hAnsi="Times New Roman"/>
                <w:sz w:val="20"/>
                <w:szCs w:val="20"/>
                <w:lang w:val="ro-RO"/>
              </w:rPr>
            </w:pPr>
          </w:p>
        </w:tc>
      </w:tr>
      <w:tr w:rsidRPr="003A50AD" w:rsidR="007E011D" w:rsidTr="003C07F7" w14:paraId="5EA094BC" w14:textId="77777777">
        <w:tc>
          <w:tcPr>
            <w:tcW w:w="4786" w:type="dxa"/>
            <w:shd w:val="clear" w:color="auto" w:fill="auto"/>
          </w:tcPr>
          <w:p w:rsidRPr="007E13ED" w:rsidR="003C700D" w:rsidP="003C700D" w:rsidRDefault="003C700D" w14:paraId="15C22E79"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Die Bundesrepublickdeutschland</w:t>
            </w:r>
          </w:p>
          <w:p w:rsidRPr="003C700D" w:rsidR="007E011D" w:rsidP="003C700D" w:rsidRDefault="003C700D" w14:paraId="6B364DA2" w14:textId="53F00E05">
            <w:pPr>
              <w:pStyle w:val="ListParagraph"/>
              <w:spacing w:after="0" w:line="240" w:lineRule="auto"/>
              <w:rPr>
                <w:rFonts w:ascii="Times New Roman" w:hAnsi="Times New Roman"/>
                <w:sz w:val="20"/>
                <w:szCs w:val="20"/>
                <w:lang w:val="ro-RO"/>
              </w:rPr>
            </w:pPr>
            <w:r w:rsidRPr="003C700D">
              <w:rPr>
                <w:rFonts w:ascii="Times New Roman" w:hAnsi="Times New Roman"/>
                <w:sz w:val="20"/>
                <w:szCs w:val="20"/>
                <w:lang w:val="de-AT"/>
              </w:rPr>
              <w:t>Das Adjektiv</w:t>
            </w:r>
          </w:p>
        </w:tc>
        <w:tc>
          <w:tcPr>
            <w:tcW w:w="2552" w:type="dxa"/>
            <w:shd w:val="clear" w:color="auto" w:fill="auto"/>
          </w:tcPr>
          <w:p w:rsidRPr="005446C4" w:rsidR="007E011D" w:rsidP="003C07F7" w:rsidRDefault="007E011D" w14:paraId="1D4D3B43"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36E7331C" w14:textId="77777777">
            <w:pPr>
              <w:spacing w:after="0" w:line="240" w:lineRule="auto"/>
              <w:rPr>
                <w:rFonts w:ascii="Times New Roman" w:hAnsi="Times New Roman"/>
                <w:sz w:val="20"/>
                <w:szCs w:val="20"/>
                <w:lang w:val="ro-RO"/>
              </w:rPr>
            </w:pPr>
          </w:p>
        </w:tc>
      </w:tr>
      <w:tr w:rsidRPr="003A50AD" w:rsidR="007E011D" w:rsidTr="003C07F7" w14:paraId="143445A2" w14:textId="77777777">
        <w:tc>
          <w:tcPr>
            <w:tcW w:w="4786" w:type="dxa"/>
            <w:shd w:val="clear" w:color="auto" w:fill="auto"/>
          </w:tcPr>
          <w:p w:rsidRPr="003C700D" w:rsidR="007E011D" w:rsidP="003C700D" w:rsidRDefault="003C700D" w14:paraId="09E761DB" w14:textId="41652FD4">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Österreich</w:t>
            </w:r>
          </w:p>
          <w:p w:rsidRPr="003C700D" w:rsidR="003C700D" w:rsidP="003C700D" w:rsidRDefault="003C700D" w14:paraId="5501B4B7" w14:textId="34BD4385">
            <w:pPr>
              <w:pStyle w:val="ListParagraph"/>
              <w:spacing w:after="0" w:line="240" w:lineRule="auto"/>
              <w:rPr>
                <w:rFonts w:ascii="Times New Roman" w:hAnsi="Times New Roman"/>
                <w:sz w:val="20"/>
                <w:szCs w:val="20"/>
                <w:lang w:val="ro-RO"/>
              </w:rPr>
            </w:pPr>
            <w:r w:rsidRPr="003C700D">
              <w:rPr>
                <w:rFonts w:ascii="Times New Roman" w:hAnsi="Times New Roman"/>
                <w:sz w:val="20"/>
                <w:szCs w:val="20"/>
                <w:lang w:val="de-AT"/>
              </w:rPr>
              <w:t>Das Pronomen</w:t>
            </w:r>
          </w:p>
        </w:tc>
        <w:tc>
          <w:tcPr>
            <w:tcW w:w="2552" w:type="dxa"/>
            <w:shd w:val="clear" w:color="auto" w:fill="auto"/>
          </w:tcPr>
          <w:p w:rsidRPr="005446C4" w:rsidR="007E011D" w:rsidP="003C07F7" w:rsidRDefault="007E011D" w14:paraId="3D7EA753"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3EE5E2A2" w14:textId="77777777">
            <w:pPr>
              <w:spacing w:after="0" w:line="240" w:lineRule="auto"/>
              <w:rPr>
                <w:rFonts w:ascii="Times New Roman" w:hAnsi="Times New Roman"/>
                <w:sz w:val="20"/>
                <w:szCs w:val="20"/>
                <w:lang w:val="ro-RO"/>
              </w:rPr>
            </w:pPr>
          </w:p>
        </w:tc>
      </w:tr>
      <w:tr w:rsidRPr="003A50AD" w:rsidR="007E011D" w:rsidTr="003C07F7" w14:paraId="50672A15" w14:textId="77777777">
        <w:tc>
          <w:tcPr>
            <w:tcW w:w="4786" w:type="dxa"/>
            <w:shd w:val="clear" w:color="auto" w:fill="auto"/>
          </w:tcPr>
          <w:p w:rsidRPr="007E13ED" w:rsidR="003C700D" w:rsidP="003C700D" w:rsidRDefault="003C700D" w14:paraId="228B0CD5"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Die Schweiz</w:t>
            </w:r>
          </w:p>
          <w:p w:rsidRPr="003C700D" w:rsidR="007E011D" w:rsidP="003C700D" w:rsidRDefault="003C700D" w14:paraId="167566AA" w14:textId="54A03813">
            <w:pPr>
              <w:pStyle w:val="ListParagraph"/>
              <w:spacing w:after="0" w:line="240" w:lineRule="auto"/>
              <w:rPr>
                <w:rFonts w:ascii="Times New Roman" w:hAnsi="Times New Roman"/>
                <w:sz w:val="20"/>
                <w:szCs w:val="20"/>
                <w:lang w:val="ro-RO"/>
              </w:rPr>
            </w:pPr>
            <w:r w:rsidRPr="003C700D">
              <w:rPr>
                <w:rFonts w:ascii="Times New Roman" w:hAnsi="Times New Roman"/>
                <w:sz w:val="20"/>
                <w:szCs w:val="20"/>
                <w:lang w:val="de-AT"/>
              </w:rPr>
              <w:t>Das Numeral</w:t>
            </w:r>
          </w:p>
        </w:tc>
        <w:tc>
          <w:tcPr>
            <w:tcW w:w="2552" w:type="dxa"/>
            <w:shd w:val="clear" w:color="auto" w:fill="auto"/>
          </w:tcPr>
          <w:p w:rsidRPr="005446C4" w:rsidR="007E011D" w:rsidP="003C07F7" w:rsidRDefault="007E011D" w14:paraId="30F04414"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 xml:space="preserve">Curs practic interactiv, lucru în perechi/grup, învățarea </w:t>
            </w:r>
            <w:r w:rsidRPr="00B46EEA">
              <w:rPr>
                <w:rFonts w:ascii="Times New Roman" w:hAnsi="Times New Roman"/>
                <w:sz w:val="20"/>
                <w:szCs w:val="20"/>
                <w:lang w:val="ro-RO"/>
              </w:rPr>
              <w:lastRenderedPageBreak/>
              <w:t>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0C706F36" w14:textId="77777777">
            <w:pPr>
              <w:spacing w:after="0" w:line="240" w:lineRule="auto"/>
              <w:rPr>
                <w:rFonts w:ascii="Times New Roman" w:hAnsi="Times New Roman"/>
                <w:sz w:val="20"/>
                <w:szCs w:val="20"/>
                <w:lang w:val="ro-RO"/>
              </w:rPr>
            </w:pPr>
          </w:p>
        </w:tc>
      </w:tr>
      <w:tr w:rsidRPr="003A50AD" w:rsidR="007E011D" w:rsidTr="003C07F7" w14:paraId="53264254" w14:textId="77777777">
        <w:tc>
          <w:tcPr>
            <w:tcW w:w="4786" w:type="dxa"/>
            <w:shd w:val="clear" w:color="auto" w:fill="auto"/>
          </w:tcPr>
          <w:p w:rsidRPr="007E13ED" w:rsidR="003C700D" w:rsidP="003C700D" w:rsidRDefault="003C700D" w14:paraId="4B722FBF"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Sozialversicherung, ausländische Arbeitnehmer</w:t>
            </w:r>
          </w:p>
          <w:p w:rsidRPr="003C700D" w:rsidR="007E011D" w:rsidP="003C700D" w:rsidRDefault="003C700D" w14:paraId="6FED1439" w14:textId="7E1E226A">
            <w:pPr>
              <w:pStyle w:val="ListParagraph"/>
              <w:spacing w:after="0" w:line="240" w:lineRule="auto"/>
              <w:rPr>
                <w:rFonts w:ascii="Times New Roman" w:hAnsi="Times New Roman"/>
                <w:sz w:val="20"/>
                <w:szCs w:val="20"/>
                <w:lang w:val="ro-RO"/>
              </w:rPr>
            </w:pPr>
            <w:r>
              <w:rPr>
                <w:rFonts w:ascii="Times New Roman" w:hAnsi="Times New Roman"/>
                <w:sz w:val="20"/>
                <w:szCs w:val="20"/>
                <w:lang w:val="ro-RO"/>
              </w:rPr>
              <w:t>Das Verb</w:t>
            </w:r>
          </w:p>
        </w:tc>
        <w:tc>
          <w:tcPr>
            <w:tcW w:w="2552" w:type="dxa"/>
            <w:shd w:val="clear" w:color="auto" w:fill="auto"/>
          </w:tcPr>
          <w:p w:rsidRPr="005446C4" w:rsidR="007E011D" w:rsidP="003C07F7" w:rsidRDefault="007E011D" w14:paraId="752DB282"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75262354" w14:textId="77777777">
            <w:pPr>
              <w:spacing w:after="0" w:line="240" w:lineRule="auto"/>
              <w:rPr>
                <w:rFonts w:ascii="Times New Roman" w:hAnsi="Times New Roman"/>
                <w:sz w:val="20"/>
                <w:szCs w:val="20"/>
                <w:lang w:val="ro-RO"/>
              </w:rPr>
            </w:pPr>
          </w:p>
        </w:tc>
      </w:tr>
      <w:tr w:rsidRPr="003A50AD" w:rsidR="007E011D" w:rsidTr="003C07F7" w14:paraId="6A6B0538" w14:textId="77777777">
        <w:tc>
          <w:tcPr>
            <w:tcW w:w="4786" w:type="dxa"/>
            <w:shd w:val="clear" w:color="auto" w:fill="auto"/>
          </w:tcPr>
          <w:p w:rsidRPr="00054008" w:rsidR="007E011D" w:rsidP="00054008" w:rsidRDefault="00054008" w14:paraId="00C46AD6" w14:textId="0CAD6675">
            <w:pPr>
              <w:pStyle w:val="ListParagraph"/>
              <w:numPr>
                <w:ilvl w:val="0"/>
                <w:numId w:val="13"/>
              </w:numPr>
              <w:rPr>
                <w:rFonts w:ascii="Times New Roman" w:hAnsi="Times New Roman"/>
                <w:sz w:val="20"/>
                <w:szCs w:val="20"/>
                <w:lang w:val="ro-RO"/>
              </w:rPr>
            </w:pPr>
            <w:r>
              <w:rPr>
                <w:rFonts w:ascii="Times New Roman" w:hAnsi="Times New Roman"/>
                <w:sz w:val="20"/>
                <w:szCs w:val="20"/>
                <w:lang w:val="ro-RO"/>
              </w:rPr>
              <w:t>Bayern. Kojunktiv I, II</w:t>
            </w:r>
          </w:p>
        </w:tc>
        <w:tc>
          <w:tcPr>
            <w:tcW w:w="2552" w:type="dxa"/>
            <w:shd w:val="clear" w:color="auto" w:fill="auto"/>
          </w:tcPr>
          <w:p w:rsidRPr="005446C4" w:rsidR="007E011D" w:rsidP="003C07F7" w:rsidRDefault="007E011D" w14:paraId="0A434B6B"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52B0F9C6" w14:textId="77777777">
            <w:pPr>
              <w:spacing w:after="0" w:line="240" w:lineRule="auto"/>
              <w:rPr>
                <w:rFonts w:ascii="Times New Roman" w:hAnsi="Times New Roman"/>
                <w:sz w:val="20"/>
                <w:szCs w:val="20"/>
                <w:lang w:val="ro-RO"/>
              </w:rPr>
            </w:pPr>
          </w:p>
        </w:tc>
      </w:tr>
      <w:tr w:rsidRPr="003A50AD" w:rsidR="007E011D" w:rsidTr="003C07F7" w14:paraId="607EAA84" w14:textId="77777777">
        <w:tc>
          <w:tcPr>
            <w:tcW w:w="4786" w:type="dxa"/>
            <w:shd w:val="clear" w:color="auto" w:fill="auto"/>
          </w:tcPr>
          <w:p w:rsidRPr="007E13ED" w:rsidR="00054008" w:rsidP="00054008" w:rsidRDefault="00054008" w14:paraId="29F9B793"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Baden-Baden-ein Kurstadt</w:t>
            </w:r>
          </w:p>
          <w:p w:rsidRPr="003C700D" w:rsidR="007E011D" w:rsidP="00054008" w:rsidRDefault="00054008" w14:paraId="6852063B" w14:textId="7E05EBAF">
            <w:pPr>
              <w:pStyle w:val="ListParagraph"/>
              <w:spacing w:after="0" w:line="240" w:lineRule="auto"/>
              <w:rPr>
                <w:rFonts w:ascii="Times New Roman" w:hAnsi="Times New Roman"/>
                <w:sz w:val="20"/>
                <w:szCs w:val="20"/>
                <w:lang w:val="ro-RO"/>
              </w:rPr>
            </w:pPr>
            <w:r>
              <w:rPr>
                <w:rFonts w:ascii="Times New Roman" w:hAnsi="Times New Roman"/>
                <w:sz w:val="20"/>
                <w:szCs w:val="20"/>
                <w:lang w:val="ro-RO"/>
              </w:rPr>
              <w:t>Das Adverb</w:t>
            </w:r>
          </w:p>
        </w:tc>
        <w:tc>
          <w:tcPr>
            <w:tcW w:w="2552" w:type="dxa"/>
            <w:shd w:val="clear" w:color="auto" w:fill="auto"/>
          </w:tcPr>
          <w:p w:rsidRPr="005446C4" w:rsidR="007E011D" w:rsidP="003C07F7" w:rsidRDefault="007E011D" w14:paraId="2DC5F2AE"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1DFBD09C" w14:textId="77777777">
            <w:pPr>
              <w:spacing w:after="0" w:line="240" w:lineRule="auto"/>
              <w:rPr>
                <w:rFonts w:ascii="Times New Roman" w:hAnsi="Times New Roman"/>
                <w:sz w:val="20"/>
                <w:szCs w:val="20"/>
                <w:lang w:val="ro-RO"/>
              </w:rPr>
            </w:pPr>
          </w:p>
        </w:tc>
      </w:tr>
      <w:tr w:rsidRPr="003A50AD" w:rsidR="007E011D" w:rsidTr="003C07F7" w14:paraId="517DBEE2" w14:textId="77777777">
        <w:tc>
          <w:tcPr>
            <w:tcW w:w="4786" w:type="dxa"/>
            <w:shd w:val="clear" w:color="auto" w:fill="auto"/>
          </w:tcPr>
          <w:p w:rsidRPr="007E13ED" w:rsidR="00054008" w:rsidP="00054008" w:rsidRDefault="00054008" w14:paraId="262B0D72"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Bonn,die Bundeshauptstadt</w:t>
            </w:r>
          </w:p>
          <w:p w:rsidRPr="00054008" w:rsidR="007E011D" w:rsidP="00054008" w:rsidRDefault="00054008" w14:paraId="6C2EA56A" w14:textId="76B16428">
            <w:pPr>
              <w:pStyle w:val="ListParagraph"/>
              <w:spacing w:after="0" w:line="240" w:lineRule="auto"/>
              <w:rPr>
                <w:rFonts w:ascii="Times New Roman" w:hAnsi="Times New Roman"/>
                <w:sz w:val="20"/>
                <w:szCs w:val="20"/>
                <w:lang w:val="de-DE"/>
              </w:rPr>
            </w:pPr>
            <w:r>
              <w:rPr>
                <w:rFonts w:ascii="Times New Roman" w:hAnsi="Times New Roman"/>
                <w:sz w:val="20"/>
                <w:szCs w:val="20"/>
                <w:lang w:val="ro-RO"/>
              </w:rPr>
              <w:t>Die Präposition</w:t>
            </w:r>
          </w:p>
        </w:tc>
        <w:tc>
          <w:tcPr>
            <w:tcW w:w="2552" w:type="dxa"/>
            <w:shd w:val="clear" w:color="auto" w:fill="auto"/>
          </w:tcPr>
          <w:p w:rsidRPr="005446C4" w:rsidR="007E011D" w:rsidP="003C07F7" w:rsidRDefault="007E011D" w14:paraId="548CC1BA"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36F0DDE7" w14:textId="77777777">
            <w:pPr>
              <w:spacing w:after="0" w:line="240" w:lineRule="auto"/>
              <w:rPr>
                <w:rFonts w:ascii="Times New Roman" w:hAnsi="Times New Roman"/>
                <w:sz w:val="20"/>
                <w:szCs w:val="20"/>
                <w:lang w:val="ro-RO"/>
              </w:rPr>
            </w:pPr>
          </w:p>
        </w:tc>
      </w:tr>
      <w:tr w:rsidRPr="003A50AD" w:rsidR="007E011D" w:rsidTr="003C07F7" w14:paraId="5C3837D1" w14:textId="77777777">
        <w:tc>
          <w:tcPr>
            <w:tcW w:w="4786" w:type="dxa"/>
            <w:shd w:val="clear" w:color="auto" w:fill="auto"/>
          </w:tcPr>
          <w:p w:rsidRPr="007E13ED" w:rsidR="00054008" w:rsidP="00054008" w:rsidRDefault="00054008" w14:paraId="387B646D"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Wolksburg,die Autosstadt</w:t>
            </w:r>
          </w:p>
          <w:p w:rsidRPr="003C700D" w:rsidR="007E011D" w:rsidP="00054008" w:rsidRDefault="00054008" w14:paraId="7EBDC7ED" w14:textId="057D5E70">
            <w:pPr>
              <w:pStyle w:val="ListParagraph"/>
              <w:spacing w:after="0" w:line="240" w:lineRule="auto"/>
              <w:rPr>
                <w:rFonts w:ascii="Times New Roman" w:hAnsi="Times New Roman"/>
                <w:sz w:val="20"/>
                <w:szCs w:val="20"/>
                <w:lang w:val="ro-RO"/>
              </w:rPr>
            </w:pPr>
            <w:r>
              <w:rPr>
                <w:rFonts w:ascii="Times New Roman" w:hAnsi="Times New Roman"/>
                <w:sz w:val="20"/>
                <w:szCs w:val="20"/>
                <w:lang w:val="ro-RO"/>
              </w:rPr>
              <w:t>Die Konjunktion</w:t>
            </w:r>
          </w:p>
        </w:tc>
        <w:tc>
          <w:tcPr>
            <w:tcW w:w="2552" w:type="dxa"/>
            <w:shd w:val="clear" w:color="auto" w:fill="auto"/>
          </w:tcPr>
          <w:p w:rsidRPr="005446C4" w:rsidR="007E011D" w:rsidP="003C07F7" w:rsidRDefault="007E011D" w14:paraId="51ABBA52"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4417B2EE" w14:textId="77777777">
            <w:pPr>
              <w:spacing w:after="0" w:line="240" w:lineRule="auto"/>
              <w:rPr>
                <w:rFonts w:ascii="Times New Roman" w:hAnsi="Times New Roman"/>
                <w:sz w:val="20"/>
                <w:szCs w:val="20"/>
                <w:lang w:val="ro-RO"/>
              </w:rPr>
            </w:pPr>
          </w:p>
        </w:tc>
      </w:tr>
      <w:tr w:rsidRPr="003A50AD" w:rsidR="007E011D" w:rsidTr="003C07F7" w14:paraId="3A83BB38" w14:textId="77777777">
        <w:tc>
          <w:tcPr>
            <w:tcW w:w="4786" w:type="dxa"/>
            <w:shd w:val="clear" w:color="auto" w:fill="auto"/>
          </w:tcPr>
          <w:p w:rsidRPr="007E13ED" w:rsidR="00054008" w:rsidP="00054008" w:rsidRDefault="00054008" w14:paraId="540BE22E"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Berlin,eine geteilte Stadt</w:t>
            </w:r>
          </w:p>
          <w:p w:rsidRPr="00054008" w:rsidR="007E011D" w:rsidP="00054008" w:rsidRDefault="00054008" w14:paraId="6FC514DA" w14:textId="3C1327E0">
            <w:pPr>
              <w:pStyle w:val="ListParagraph"/>
              <w:spacing w:after="0" w:line="240" w:lineRule="auto"/>
              <w:rPr>
                <w:rFonts w:ascii="Times New Roman" w:hAnsi="Times New Roman"/>
                <w:sz w:val="20"/>
                <w:szCs w:val="20"/>
                <w:lang w:val="ro-RO"/>
              </w:rPr>
            </w:pPr>
            <w:r>
              <w:rPr>
                <w:rFonts w:ascii="Times New Roman" w:hAnsi="Times New Roman"/>
                <w:sz w:val="20"/>
                <w:szCs w:val="20"/>
                <w:lang w:val="ro-RO"/>
              </w:rPr>
              <w:t>W-Wörter. Fragen</w:t>
            </w:r>
          </w:p>
        </w:tc>
        <w:tc>
          <w:tcPr>
            <w:tcW w:w="2552" w:type="dxa"/>
            <w:shd w:val="clear" w:color="auto" w:fill="auto"/>
          </w:tcPr>
          <w:p w:rsidRPr="005446C4" w:rsidR="007E011D" w:rsidP="003C07F7" w:rsidRDefault="007E011D" w14:paraId="76BDEE7F"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6F736F5A" w14:textId="77777777">
            <w:pPr>
              <w:spacing w:after="0" w:line="240" w:lineRule="auto"/>
              <w:rPr>
                <w:rFonts w:ascii="Times New Roman" w:hAnsi="Times New Roman"/>
                <w:sz w:val="20"/>
                <w:szCs w:val="20"/>
                <w:lang w:val="ro-RO"/>
              </w:rPr>
            </w:pPr>
          </w:p>
        </w:tc>
      </w:tr>
      <w:tr w:rsidRPr="003A50AD" w:rsidR="007E011D" w:rsidTr="003C07F7" w14:paraId="02C50A21" w14:textId="77777777">
        <w:tc>
          <w:tcPr>
            <w:tcW w:w="4786" w:type="dxa"/>
            <w:shd w:val="clear" w:color="auto" w:fill="auto"/>
          </w:tcPr>
          <w:p w:rsidRPr="007E13ED" w:rsidR="00054008" w:rsidP="00054008" w:rsidRDefault="00054008" w14:paraId="3AA4C3D6"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Rothenburg,eine romantische Stadt</w:t>
            </w:r>
          </w:p>
          <w:p w:rsidRPr="003C700D" w:rsidR="007E011D" w:rsidP="00054008" w:rsidRDefault="00054008" w14:paraId="4E824C82" w14:textId="50BC0A89">
            <w:pPr>
              <w:pStyle w:val="ListParagraph"/>
              <w:spacing w:after="0" w:line="240" w:lineRule="auto"/>
              <w:rPr>
                <w:rFonts w:ascii="Times New Roman" w:hAnsi="Times New Roman"/>
                <w:sz w:val="20"/>
                <w:szCs w:val="20"/>
                <w:lang w:val="ro-RO"/>
              </w:rPr>
            </w:pPr>
            <w:r>
              <w:rPr>
                <w:rFonts w:ascii="Times New Roman" w:hAnsi="Times New Roman"/>
                <w:sz w:val="20"/>
                <w:szCs w:val="20"/>
                <w:lang w:val="ro-RO"/>
              </w:rPr>
              <w:t>Die indirekte Rede</w:t>
            </w:r>
          </w:p>
        </w:tc>
        <w:tc>
          <w:tcPr>
            <w:tcW w:w="2552" w:type="dxa"/>
            <w:shd w:val="clear" w:color="auto" w:fill="auto"/>
          </w:tcPr>
          <w:p w:rsidRPr="005446C4" w:rsidR="007E011D" w:rsidP="003C07F7" w:rsidRDefault="007E011D" w14:paraId="77BDED04"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 xml:space="preserve">Curs practic interactiv, lucru în perechi/grup, învățarea prin cooperare, conversație </w:t>
            </w:r>
            <w:r w:rsidRPr="00B46EEA">
              <w:rPr>
                <w:rFonts w:ascii="Times New Roman" w:hAnsi="Times New Roman"/>
                <w:sz w:val="20"/>
                <w:szCs w:val="20"/>
                <w:lang w:val="ro-RO"/>
              </w:rPr>
              <w:lastRenderedPageBreak/>
              <w:t>euristică, dezbatere, joc de rol, exerciții, învățarea prin cercetare și descoperire, problematizarea, învățarea mixtă etc.</w:t>
            </w:r>
          </w:p>
        </w:tc>
        <w:tc>
          <w:tcPr>
            <w:tcW w:w="2835" w:type="dxa"/>
            <w:shd w:val="clear" w:color="auto" w:fill="auto"/>
          </w:tcPr>
          <w:p w:rsidRPr="005446C4" w:rsidR="007E011D" w:rsidP="003C07F7" w:rsidRDefault="007E011D" w14:paraId="4C3AB1D5" w14:textId="77777777">
            <w:pPr>
              <w:spacing w:after="0" w:line="240" w:lineRule="auto"/>
              <w:rPr>
                <w:rFonts w:ascii="Times New Roman" w:hAnsi="Times New Roman"/>
                <w:sz w:val="20"/>
                <w:szCs w:val="20"/>
                <w:lang w:val="ro-RO"/>
              </w:rPr>
            </w:pPr>
          </w:p>
        </w:tc>
      </w:tr>
      <w:tr w:rsidRPr="003A50AD" w:rsidR="007E011D" w:rsidTr="003C07F7" w14:paraId="2EBA6D49" w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Pr="007E13ED" w:rsidR="00054008" w:rsidP="00054008" w:rsidRDefault="00054008" w14:paraId="17236FAF" w14:textId="77777777">
            <w:pPr>
              <w:numPr>
                <w:ilvl w:val="0"/>
                <w:numId w:val="13"/>
              </w:num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Heidelberg,eine alte Universitätsstadt</w:t>
            </w:r>
          </w:p>
          <w:p w:rsidRPr="003C700D" w:rsidR="007E011D" w:rsidP="00054008" w:rsidRDefault="00054008" w14:paraId="1A3897CD" w14:textId="6598D3B6">
            <w:pPr>
              <w:pStyle w:val="ListParagraph"/>
              <w:spacing w:after="0" w:line="240" w:lineRule="auto"/>
              <w:rPr>
                <w:rFonts w:ascii="Times New Roman" w:hAnsi="Times New Roman"/>
                <w:sz w:val="20"/>
                <w:szCs w:val="20"/>
                <w:lang w:val="ro-RO"/>
              </w:rPr>
            </w:pPr>
            <w:r w:rsidRPr="00054008">
              <w:rPr>
                <w:rFonts w:ascii="Times New Roman" w:hAnsi="Times New Roman"/>
                <w:sz w:val="20"/>
                <w:szCs w:val="20"/>
                <w:lang w:val="de-AT"/>
              </w:rPr>
              <w:t>Die Satzrahmen</w:t>
            </w:r>
          </w:p>
        </w:tc>
        <w:tc>
          <w:tcPr>
            <w:tcW w:w="2552" w:type="dxa"/>
            <w:tcBorders>
              <w:top w:val="single" w:color="auto" w:sz="4" w:space="0"/>
              <w:left w:val="single" w:color="auto" w:sz="4" w:space="0"/>
              <w:bottom w:val="single" w:color="auto" w:sz="4" w:space="0"/>
              <w:right w:val="single" w:color="auto" w:sz="4" w:space="0"/>
            </w:tcBorders>
            <w:shd w:val="clear" w:color="auto" w:fill="auto"/>
          </w:tcPr>
          <w:p w:rsidRPr="005446C4" w:rsidR="007E011D" w:rsidP="003C07F7" w:rsidRDefault="007E011D" w14:paraId="082452DE"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tcBorders>
              <w:top w:val="single" w:color="auto" w:sz="4" w:space="0"/>
              <w:left w:val="single" w:color="auto" w:sz="4" w:space="0"/>
              <w:bottom w:val="single" w:color="auto" w:sz="4" w:space="0"/>
              <w:right w:val="single" w:color="auto" w:sz="4" w:space="0"/>
            </w:tcBorders>
            <w:shd w:val="clear" w:color="auto" w:fill="auto"/>
          </w:tcPr>
          <w:p w:rsidRPr="005446C4" w:rsidR="007E011D" w:rsidP="003C07F7" w:rsidRDefault="007E011D" w14:paraId="748BB562" w14:textId="77777777">
            <w:pPr>
              <w:spacing w:after="0" w:line="240" w:lineRule="auto"/>
              <w:rPr>
                <w:rFonts w:ascii="Times New Roman" w:hAnsi="Times New Roman"/>
                <w:sz w:val="20"/>
                <w:szCs w:val="20"/>
                <w:lang w:val="ro-RO"/>
              </w:rPr>
            </w:pPr>
          </w:p>
        </w:tc>
      </w:tr>
      <w:tr w:rsidRPr="003A50AD" w:rsidR="007E011D" w:rsidTr="003C07F7" w14:paraId="3A0B631D" w14:textId="77777777">
        <w:tc>
          <w:tcPr>
            <w:tcW w:w="4786" w:type="dxa"/>
            <w:tcBorders>
              <w:top w:val="single" w:color="auto" w:sz="4" w:space="0"/>
              <w:left w:val="single" w:color="auto" w:sz="4" w:space="0"/>
              <w:bottom w:val="single" w:color="auto" w:sz="4" w:space="0"/>
              <w:right w:val="single" w:color="auto" w:sz="4" w:space="0"/>
            </w:tcBorders>
            <w:shd w:val="clear" w:color="auto" w:fill="auto"/>
          </w:tcPr>
          <w:p w:rsidRPr="003A50AD" w:rsidR="007E011D" w:rsidP="003A50AD" w:rsidRDefault="00054008" w14:paraId="1C43C3C2" w14:textId="5D5FAFB1">
            <w:pPr>
              <w:pStyle w:val="ListParagraph"/>
              <w:numPr>
                <w:ilvl w:val="0"/>
                <w:numId w:val="13"/>
              </w:numPr>
              <w:spacing w:after="0" w:line="240" w:lineRule="auto"/>
              <w:rPr>
                <w:rFonts w:ascii="Times New Roman" w:hAnsi="Times New Roman" w:eastAsia="Times New Roman"/>
                <w:sz w:val="20"/>
                <w:szCs w:val="20"/>
                <w:lang w:val="ro-RO" w:eastAsia="zh-CN"/>
              </w:rPr>
            </w:pPr>
            <w:r w:rsidRPr="003A50AD">
              <w:rPr>
                <w:rFonts w:ascii="Times New Roman" w:hAnsi="Times New Roman" w:eastAsia="Times New Roman"/>
                <w:sz w:val="20"/>
                <w:szCs w:val="20"/>
                <w:lang w:val="de-AT" w:eastAsia="zh-CN"/>
              </w:rPr>
              <w:t>Wiederholung</w:t>
            </w:r>
          </w:p>
        </w:tc>
        <w:tc>
          <w:tcPr>
            <w:tcW w:w="2552" w:type="dxa"/>
            <w:tcBorders>
              <w:top w:val="single" w:color="auto" w:sz="4" w:space="0"/>
              <w:left w:val="single" w:color="auto" w:sz="4" w:space="0"/>
              <w:bottom w:val="single" w:color="auto" w:sz="4" w:space="0"/>
              <w:right w:val="single" w:color="auto" w:sz="4" w:space="0"/>
            </w:tcBorders>
            <w:shd w:val="clear" w:color="auto" w:fill="auto"/>
          </w:tcPr>
          <w:p w:rsidRPr="005446C4" w:rsidR="007E011D" w:rsidP="003C07F7" w:rsidRDefault="007E011D" w14:paraId="6EB9A617" w14:textId="77777777">
            <w:pPr>
              <w:spacing w:after="0" w:line="240" w:lineRule="auto"/>
              <w:rPr>
                <w:rFonts w:ascii="Times New Roman" w:hAnsi="Times New Roman"/>
                <w:sz w:val="20"/>
                <w:szCs w:val="20"/>
                <w:lang w:val="ro-RO"/>
              </w:rPr>
            </w:pPr>
            <w:r w:rsidRPr="00B46EEA">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tcBorders>
              <w:top w:val="single" w:color="auto" w:sz="4" w:space="0"/>
              <w:left w:val="single" w:color="auto" w:sz="4" w:space="0"/>
              <w:bottom w:val="single" w:color="auto" w:sz="4" w:space="0"/>
              <w:right w:val="single" w:color="auto" w:sz="4" w:space="0"/>
            </w:tcBorders>
            <w:shd w:val="clear" w:color="auto" w:fill="auto"/>
          </w:tcPr>
          <w:p w:rsidRPr="005446C4" w:rsidR="007E011D" w:rsidP="003C07F7" w:rsidRDefault="007E011D" w14:paraId="6325BE88" w14:textId="77777777">
            <w:pPr>
              <w:spacing w:after="0" w:line="240" w:lineRule="auto"/>
              <w:rPr>
                <w:rFonts w:ascii="Times New Roman" w:hAnsi="Times New Roman"/>
                <w:sz w:val="20"/>
                <w:szCs w:val="20"/>
                <w:lang w:val="ro-RO"/>
              </w:rPr>
            </w:pPr>
          </w:p>
        </w:tc>
      </w:tr>
    </w:tbl>
    <w:p w:rsidRPr="003A50AD" w:rsidR="00054008" w:rsidP="00054008" w:rsidRDefault="00054008" w14:paraId="33F4F2A2" w14:textId="77777777">
      <w:pPr>
        <w:rPr>
          <w:lang w:val="ro-RO" w:eastAsia="x-none"/>
        </w:rPr>
      </w:pPr>
    </w:p>
    <w:p w:rsidRPr="007E13ED" w:rsidR="00054008" w:rsidP="00054008" w:rsidRDefault="00054008" w14:paraId="4735D3C2" w14:textId="77777777">
      <w:p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AT" w:eastAsia="zh-CN"/>
        </w:rPr>
        <w:t>Bibliografie:</w:t>
      </w:r>
    </w:p>
    <w:p w:rsidRPr="007E13ED" w:rsidR="00054008" w:rsidP="00054008" w:rsidRDefault="00054008" w14:paraId="77098E84" w14:textId="77777777">
      <w:pPr>
        <w:spacing w:after="0" w:line="240" w:lineRule="auto"/>
        <w:rPr>
          <w:rFonts w:ascii="Times New Roman" w:hAnsi="Times New Roman" w:eastAsia="Times New Roman"/>
          <w:sz w:val="20"/>
          <w:szCs w:val="20"/>
          <w:lang w:val="de-AT" w:eastAsia="zh-CN"/>
        </w:rPr>
      </w:pPr>
    </w:p>
    <w:p w:rsidRPr="007E13ED" w:rsidR="00054008" w:rsidP="00054008" w:rsidRDefault="00054008" w14:paraId="44AD6460" w14:textId="77777777">
      <w:pPr>
        <w:spacing w:after="0" w:line="240" w:lineRule="auto"/>
        <w:rPr>
          <w:rFonts w:ascii="Times New Roman" w:hAnsi="Times New Roman" w:eastAsia="Times New Roman"/>
          <w:sz w:val="20"/>
          <w:szCs w:val="20"/>
          <w:lang w:val="it-IT" w:eastAsia="zh-CN"/>
        </w:rPr>
      </w:pPr>
      <w:r w:rsidRPr="007E13ED">
        <w:rPr>
          <w:rFonts w:ascii="Times New Roman" w:hAnsi="Times New Roman" w:eastAsia="Times New Roman"/>
          <w:sz w:val="20"/>
          <w:szCs w:val="20"/>
          <w:lang w:val="de-DE" w:eastAsia="zh-CN"/>
        </w:rPr>
        <w:t xml:space="preserve">Klatt, W.-Lernen Sie Deutsch, Ed. </w:t>
      </w:r>
      <w:r w:rsidRPr="007E13ED">
        <w:rPr>
          <w:rFonts w:ascii="Times New Roman" w:hAnsi="Times New Roman" w:eastAsia="Times New Roman"/>
          <w:sz w:val="20"/>
          <w:szCs w:val="20"/>
          <w:lang w:val="it-IT" w:eastAsia="zh-CN"/>
        </w:rPr>
        <w:t>Teora, Bucuresti, 1999</w:t>
      </w:r>
    </w:p>
    <w:p w:rsidRPr="007E13ED" w:rsidR="00054008" w:rsidP="00054008" w:rsidRDefault="00054008" w14:paraId="4AF08B9E" w14:textId="77777777">
      <w:pPr>
        <w:spacing w:after="0" w:line="240" w:lineRule="auto"/>
        <w:rPr>
          <w:rFonts w:ascii="Times New Roman" w:hAnsi="Times New Roman" w:eastAsia="Times New Roman"/>
          <w:sz w:val="20"/>
          <w:szCs w:val="20"/>
          <w:lang w:val="de-DE" w:eastAsia="zh-CN"/>
        </w:rPr>
      </w:pPr>
      <w:r w:rsidRPr="007E13ED">
        <w:rPr>
          <w:rFonts w:ascii="Times New Roman" w:hAnsi="Times New Roman" w:eastAsia="Times New Roman"/>
          <w:sz w:val="20"/>
          <w:szCs w:val="20"/>
          <w:lang w:val="de-DE" w:eastAsia="zh-CN"/>
        </w:rPr>
        <w:t>Griesbach, W.-Sprachgebrauch, Sprachverhälnis, Verlag Stuttgart, 1983</w:t>
      </w:r>
    </w:p>
    <w:p w:rsidRPr="007E13ED" w:rsidR="00054008" w:rsidP="00054008" w:rsidRDefault="00054008" w14:paraId="092916F3" w14:textId="77777777">
      <w:pPr>
        <w:spacing w:after="0" w:line="240" w:lineRule="auto"/>
        <w:rPr>
          <w:rFonts w:ascii="Times New Roman" w:hAnsi="Times New Roman" w:eastAsia="Times New Roman"/>
          <w:sz w:val="20"/>
          <w:szCs w:val="20"/>
          <w:lang w:val="it-IT" w:eastAsia="zh-CN"/>
        </w:rPr>
      </w:pPr>
      <w:r w:rsidRPr="007E13ED">
        <w:rPr>
          <w:rFonts w:ascii="Times New Roman" w:hAnsi="Times New Roman" w:eastAsia="Times New Roman"/>
          <w:sz w:val="20"/>
          <w:szCs w:val="20"/>
          <w:lang w:val="it-IT" w:eastAsia="zh-CN"/>
        </w:rPr>
        <w:t>Savin, Emilia- Gramatica limbii germane, Ed.Stiintifica si Pedagogica, Bucuresti, 1980</w:t>
      </w:r>
    </w:p>
    <w:p w:rsidRPr="007E13ED" w:rsidR="00054008" w:rsidP="00054008" w:rsidRDefault="00054008" w14:paraId="086226FF" w14:textId="77777777">
      <w:pPr>
        <w:spacing w:after="0" w:line="240" w:lineRule="auto"/>
        <w:rPr>
          <w:rFonts w:ascii="Times New Roman" w:hAnsi="Times New Roman" w:eastAsia="Times New Roman"/>
          <w:sz w:val="20"/>
          <w:szCs w:val="20"/>
          <w:lang w:val="it-IT" w:eastAsia="zh-CN"/>
        </w:rPr>
      </w:pPr>
      <w:r w:rsidRPr="007E13ED">
        <w:rPr>
          <w:rFonts w:ascii="Times New Roman" w:hAnsi="Times New Roman" w:eastAsia="Times New Roman"/>
          <w:sz w:val="20"/>
          <w:szCs w:val="20"/>
          <w:lang w:val="it-IT" w:eastAsia="zh-CN"/>
        </w:rPr>
        <w:t>Apostol, Ion- Germana prin exercitii distractive, Ed.Stiintifica si Ped., Bucuresti, 1983</w:t>
      </w:r>
    </w:p>
    <w:p w:rsidRPr="007E13ED" w:rsidR="00054008" w:rsidP="00054008" w:rsidRDefault="00054008" w14:paraId="387EB963" w14:textId="77777777">
      <w:pPr>
        <w:spacing w:after="0" w:line="240" w:lineRule="auto"/>
        <w:rPr>
          <w:rFonts w:ascii="Times New Roman" w:hAnsi="Times New Roman" w:eastAsia="Times New Roman"/>
          <w:sz w:val="20"/>
          <w:szCs w:val="20"/>
          <w:lang w:val="de-AT" w:eastAsia="zh-CN"/>
        </w:rPr>
      </w:pPr>
      <w:r w:rsidRPr="007E13ED">
        <w:rPr>
          <w:rFonts w:ascii="Times New Roman" w:hAnsi="Times New Roman" w:eastAsia="Times New Roman"/>
          <w:sz w:val="20"/>
          <w:szCs w:val="20"/>
          <w:lang w:val="de-DE" w:eastAsia="zh-CN"/>
        </w:rPr>
        <w:t>Helbig, Buscha- Limba germana pentru straini,Julius Groos Verlag, Heidelberg, 1988</w:t>
      </w:r>
    </w:p>
    <w:p w:rsidRPr="00054008" w:rsidR="00054008" w:rsidP="007E011D" w:rsidRDefault="00054008" w14:paraId="19E065B2" w14:textId="77777777">
      <w:pPr>
        <w:rPr>
          <w:lang w:val="de-DE" w:eastAsia="x-none"/>
        </w:rPr>
      </w:pPr>
    </w:p>
    <w:p w:rsidRPr="005446C4" w:rsidR="006C3B3F" w:rsidP="006C3B3F" w:rsidRDefault="006C3B3F" w14:paraId="60CB218D"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57934A1F" w14:paraId="44431CBB" w14:textId="77777777">
        <w:tc>
          <w:tcPr>
            <w:tcW w:w="10173" w:type="dxa"/>
          </w:tcPr>
          <w:p w:rsidRPr="005446C4" w:rsidR="005446C4" w:rsidP="005446C4" w:rsidRDefault="005446C4" w14:paraId="6BD30D1D"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1AAB0B25"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ED75CCA"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170F7CC3"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57934A1F" w:rsidRDefault="005446C4" w14:paraId="48321457" w14:textId="7C1EB5BF">
            <w:pPr>
              <w:spacing w:after="0" w:line="240" w:lineRule="auto"/>
              <w:rPr>
                <w:rFonts w:ascii="Times New Roman" w:hAnsi="Times New Roman"/>
                <w:b/>
                <w:bCs/>
                <w:lang w:val="ro-RO"/>
              </w:rPr>
            </w:pPr>
            <w:r w:rsidRPr="57934A1F">
              <w:rPr>
                <w:rFonts w:ascii="Times New Roman" w:hAnsi="Times New Roman"/>
                <w:sz w:val="20"/>
                <w:szCs w:val="20"/>
                <w:lang w:val="ro-RO"/>
              </w:rPr>
              <w:t xml:space="preserve">Conţinutul predării acoperă principalele aspecte practice în care se poate presupune că studenţii vor folosi limba </w:t>
            </w:r>
            <w:r w:rsidRPr="57934A1F" w:rsidR="65B6CC4B">
              <w:rPr>
                <w:rFonts w:ascii="Times New Roman" w:hAnsi="Times New Roman"/>
                <w:sz w:val="20"/>
                <w:szCs w:val="20"/>
                <w:lang w:val="ro-RO"/>
              </w:rPr>
              <w:t xml:space="preserve">germana </w:t>
            </w:r>
            <w:r w:rsidRPr="57934A1F">
              <w:rPr>
                <w:rFonts w:ascii="Times New Roman" w:hAnsi="Times New Roman"/>
                <w:sz w:val="20"/>
                <w:szCs w:val="20"/>
                <w:lang w:val="ro-RO"/>
              </w:rPr>
              <w:t>în viitoarea lor profesie.</w:t>
            </w:r>
          </w:p>
        </w:tc>
      </w:tr>
    </w:tbl>
    <w:p w:rsidRPr="005446C4" w:rsidR="006C3B3F" w:rsidP="006C3B3F" w:rsidRDefault="006C3B3F" w14:paraId="5DB20494" w14:textId="77777777">
      <w:pPr>
        <w:spacing w:after="0" w:line="240" w:lineRule="auto"/>
        <w:rPr>
          <w:rFonts w:ascii="Times New Roman" w:hAnsi="Times New Roman"/>
          <w:b/>
          <w:lang w:val="ro-RO"/>
        </w:rPr>
      </w:pPr>
    </w:p>
    <w:p w:rsidRPr="005446C4" w:rsidR="006C3B3F" w:rsidP="006C3B3F" w:rsidRDefault="006C3B3F" w14:paraId="11668905"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57934A1F" w14:paraId="39DCFFC1" w14:textId="77777777">
        <w:tc>
          <w:tcPr>
            <w:tcW w:w="2977" w:type="dxa"/>
          </w:tcPr>
          <w:p w:rsidRPr="005446C4" w:rsidR="006C3B3F" w:rsidP="006C3B3F" w:rsidRDefault="006C3B3F" w14:paraId="25A343D5"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036E1301"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30DBD1ED"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7C112C4A"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57934A1F" w14:paraId="679031E1" w14:textId="77777777">
        <w:tc>
          <w:tcPr>
            <w:tcW w:w="2977" w:type="dxa"/>
            <w:vMerge w:val="restart"/>
          </w:tcPr>
          <w:p w:rsidRPr="005446C4" w:rsidR="006C3B3F" w:rsidP="006C3B3F" w:rsidRDefault="006C3B3F" w14:paraId="6E4C661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03F5EF3B"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0CE7609C"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237200AA" w14:textId="77777777">
            <w:pPr>
              <w:spacing w:after="0" w:line="240" w:lineRule="auto"/>
              <w:rPr>
                <w:rFonts w:ascii="Times New Roman" w:hAnsi="Times New Roman"/>
                <w:sz w:val="20"/>
                <w:szCs w:val="20"/>
                <w:lang w:val="ro-RO"/>
              </w:rPr>
            </w:pPr>
          </w:p>
        </w:tc>
      </w:tr>
      <w:tr w:rsidRPr="005446C4" w:rsidR="006C3B3F" w:rsidTr="57934A1F" w14:paraId="229A19C1" w14:textId="77777777">
        <w:tc>
          <w:tcPr>
            <w:tcW w:w="2977" w:type="dxa"/>
            <w:vMerge/>
          </w:tcPr>
          <w:p w:rsidRPr="005446C4" w:rsidR="006C3B3F" w:rsidP="006C3B3F" w:rsidRDefault="006C3B3F" w14:paraId="21D66074"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83F0235"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64446A57"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FB08990" w14:textId="77777777">
            <w:pPr>
              <w:spacing w:after="0" w:line="240" w:lineRule="auto"/>
              <w:rPr>
                <w:rFonts w:ascii="Times New Roman" w:hAnsi="Times New Roman"/>
                <w:sz w:val="20"/>
                <w:szCs w:val="20"/>
                <w:lang w:val="ro-RO"/>
              </w:rPr>
            </w:pPr>
          </w:p>
        </w:tc>
      </w:tr>
      <w:tr w:rsidRPr="005446C4" w:rsidR="006C3B3F" w:rsidTr="57934A1F" w14:paraId="6FC55AD3" w14:textId="77777777">
        <w:trPr>
          <w:trHeight w:val="282"/>
        </w:trPr>
        <w:tc>
          <w:tcPr>
            <w:tcW w:w="2977" w:type="dxa"/>
            <w:vMerge/>
          </w:tcPr>
          <w:p w:rsidRPr="005446C4" w:rsidR="006C3B3F" w:rsidP="006C3B3F" w:rsidRDefault="006C3B3F" w14:paraId="0CDABCAF"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E85488F"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A3D7EA0"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442F9073" w14:textId="77777777">
            <w:pPr>
              <w:spacing w:after="0" w:line="240" w:lineRule="auto"/>
              <w:rPr>
                <w:rFonts w:ascii="Times New Roman" w:hAnsi="Times New Roman"/>
                <w:sz w:val="20"/>
                <w:szCs w:val="20"/>
                <w:lang w:val="ro-RO"/>
              </w:rPr>
            </w:pPr>
          </w:p>
        </w:tc>
      </w:tr>
      <w:tr w:rsidRPr="005446C4" w:rsidR="006C3B3F" w:rsidTr="57934A1F" w14:paraId="4BEB4A4E" w14:textId="77777777">
        <w:tc>
          <w:tcPr>
            <w:tcW w:w="2977" w:type="dxa"/>
            <w:vMerge/>
          </w:tcPr>
          <w:p w:rsidRPr="005446C4" w:rsidR="006C3B3F" w:rsidP="006C3B3F" w:rsidRDefault="006C3B3F" w14:paraId="013A42B3"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31D6BD3"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0ABE4A3C"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413290D6" w14:textId="77777777">
            <w:pPr>
              <w:spacing w:after="0" w:line="240" w:lineRule="auto"/>
              <w:rPr>
                <w:rFonts w:ascii="Times New Roman" w:hAnsi="Times New Roman"/>
                <w:sz w:val="20"/>
                <w:szCs w:val="20"/>
                <w:lang w:val="ro-RO"/>
              </w:rPr>
            </w:pPr>
          </w:p>
        </w:tc>
      </w:tr>
      <w:tr w:rsidRPr="005446C4" w:rsidR="006C3B3F" w:rsidTr="57934A1F" w14:paraId="49577960" w14:textId="77777777">
        <w:trPr>
          <w:trHeight w:val="1146"/>
        </w:trPr>
        <w:tc>
          <w:tcPr>
            <w:tcW w:w="2977" w:type="dxa"/>
          </w:tcPr>
          <w:p w:rsidRPr="005446C4" w:rsidR="006C3B3F" w:rsidP="006C3B3F" w:rsidRDefault="006C3B3F" w14:paraId="1C8E6B5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FE0E69" w:rsidR="00054008" w:rsidP="00054008" w:rsidRDefault="00054008" w14:paraId="3C0D6E3B" w14:textId="77777777">
            <w:pPr>
              <w:spacing w:after="0" w:line="240" w:lineRule="auto"/>
              <w:rPr>
                <w:rFonts w:ascii="Times New Roman" w:hAnsi="Times New Roman" w:eastAsia="Times New Roman"/>
                <w:sz w:val="20"/>
                <w:szCs w:val="20"/>
                <w:lang w:val="es-ES" w:eastAsia="zh-CN"/>
              </w:rPr>
            </w:pPr>
            <w:r w:rsidRPr="00FE0E69">
              <w:rPr>
                <w:rFonts w:ascii="Times New Roman" w:hAnsi="Times New Roman" w:eastAsia="Times New Roman"/>
                <w:sz w:val="20"/>
                <w:szCs w:val="20"/>
                <w:lang w:val="es-ES" w:eastAsia="zh-CN"/>
              </w:rPr>
              <w:t>- prezenţa şi participarea activă la cursul practic</w:t>
            </w:r>
          </w:p>
          <w:p w:rsidRPr="00FE0E69" w:rsidR="00054008" w:rsidP="00054008" w:rsidRDefault="00054008" w14:paraId="6A4A91D7" w14:textId="77777777">
            <w:pPr>
              <w:spacing w:after="0" w:line="240" w:lineRule="auto"/>
              <w:rPr>
                <w:rFonts w:ascii="Times New Roman" w:hAnsi="Times New Roman" w:eastAsia="Times New Roman"/>
                <w:sz w:val="20"/>
                <w:szCs w:val="20"/>
                <w:lang w:val="es-ES" w:eastAsia="zh-CN"/>
              </w:rPr>
            </w:pPr>
            <w:r w:rsidRPr="00FE0E69">
              <w:rPr>
                <w:rFonts w:ascii="Times New Roman" w:hAnsi="Times New Roman" w:eastAsia="Times New Roman"/>
                <w:sz w:val="20"/>
                <w:szCs w:val="20"/>
                <w:lang w:val="es-ES" w:eastAsia="zh-CN"/>
              </w:rPr>
              <w:t>- îndeplinirea corectă și la timp a sarcinilor de lucru</w:t>
            </w:r>
          </w:p>
          <w:p w:rsidRPr="00FE0E69" w:rsidR="00054008" w:rsidP="00054008" w:rsidRDefault="00054008" w14:paraId="49C9DF17" w14:textId="77777777">
            <w:pPr>
              <w:spacing w:after="0" w:line="240" w:lineRule="auto"/>
              <w:rPr>
                <w:rFonts w:ascii="Times New Roman" w:hAnsi="Times New Roman" w:eastAsia="Times New Roman"/>
                <w:sz w:val="20"/>
                <w:szCs w:val="20"/>
                <w:lang w:val="es-ES" w:eastAsia="zh-CN"/>
              </w:rPr>
            </w:pPr>
            <w:r w:rsidRPr="00FE0E69">
              <w:rPr>
                <w:rFonts w:ascii="Times New Roman" w:hAnsi="Times New Roman" w:eastAsia="Times New Roman"/>
                <w:sz w:val="20"/>
                <w:szCs w:val="20"/>
                <w:lang w:val="es-ES" w:eastAsia="zh-CN"/>
              </w:rPr>
              <w:t xml:space="preserve">- însuşirea vocabularului de specialitate </w:t>
            </w:r>
          </w:p>
          <w:p w:rsidRPr="00FE0E69" w:rsidR="00054008" w:rsidP="00054008" w:rsidRDefault="00054008" w14:paraId="6080441A" w14:textId="77777777">
            <w:pPr>
              <w:spacing w:after="0" w:line="240" w:lineRule="auto"/>
              <w:rPr>
                <w:rFonts w:ascii="Times New Roman" w:hAnsi="Times New Roman" w:eastAsia="Times New Roman"/>
                <w:sz w:val="20"/>
                <w:szCs w:val="20"/>
                <w:lang w:val="es-ES" w:eastAsia="zh-CN"/>
              </w:rPr>
            </w:pPr>
            <w:r w:rsidRPr="00FE0E69">
              <w:rPr>
                <w:rFonts w:ascii="Times New Roman" w:hAnsi="Times New Roman" w:eastAsia="Times New Roman"/>
                <w:sz w:val="20"/>
                <w:szCs w:val="20"/>
                <w:lang w:val="es-ES" w:eastAsia="zh-CN"/>
              </w:rPr>
              <w:t>- corectitudinea, fluenţa şi adecvarea la cerinţă a limbii engleze (oral şi scris)</w:t>
            </w:r>
          </w:p>
          <w:p w:rsidRPr="005446C4" w:rsidR="006C3B3F" w:rsidP="00054008" w:rsidRDefault="00054008" w14:paraId="1EB92D72" w14:textId="33C195FA">
            <w:pPr>
              <w:spacing w:after="0" w:line="240" w:lineRule="auto"/>
              <w:rPr>
                <w:rFonts w:ascii="Times New Roman" w:hAnsi="Times New Roman"/>
                <w:sz w:val="20"/>
                <w:szCs w:val="20"/>
                <w:lang w:val="ro-RO"/>
              </w:rPr>
            </w:pPr>
            <w:r w:rsidRPr="00FE0E69">
              <w:rPr>
                <w:rFonts w:ascii="Times New Roman" w:hAnsi="Times New Roman" w:eastAsia="Times New Roman"/>
                <w:sz w:val="20"/>
                <w:szCs w:val="20"/>
                <w:lang w:val="es-ES" w:eastAsia="zh-CN"/>
              </w:rPr>
              <w:t>- capacitatea de a utiliza eficient limba  gernană în contexte academice şi profesionale specifice</w:t>
            </w:r>
          </w:p>
        </w:tc>
        <w:tc>
          <w:tcPr>
            <w:tcW w:w="2835" w:type="dxa"/>
            <w:shd w:val="clear" w:color="auto" w:fill="auto"/>
          </w:tcPr>
          <w:p w:rsidR="3E513B42" w:rsidP="57934A1F" w:rsidRDefault="3E513B42" w14:paraId="74ED32C7" w14:textId="0F6B6742">
            <w:pPr>
              <w:numPr>
                <w:ilvl w:val="0"/>
                <w:numId w:val="16"/>
              </w:numPr>
              <w:spacing w:after="0" w:line="240" w:lineRule="auto"/>
              <w:rPr>
                <w:rFonts w:ascii="Times New Roman" w:hAnsi="Times New Roman" w:eastAsia="Times New Roman"/>
                <w:lang w:eastAsia="zh-CN"/>
              </w:rPr>
            </w:pPr>
            <w:r w:rsidRPr="57934A1F">
              <w:rPr>
                <w:rFonts w:ascii="Times New Roman" w:hAnsi="Times New Roman" w:eastAsia="Times New Roman"/>
                <w:sz w:val="20"/>
                <w:szCs w:val="20"/>
                <w:lang w:eastAsia="zh-CN"/>
              </w:rPr>
              <w:t>EXAMEN FINAL COMPETENTA LINGVISTICA</w:t>
            </w:r>
          </w:p>
          <w:p w:rsidRPr="005446C4" w:rsidR="006C3B3F" w:rsidP="006C3B3F" w:rsidRDefault="006C3B3F" w14:paraId="41112869" w14:textId="77777777">
            <w:pPr>
              <w:spacing w:after="0" w:line="240" w:lineRule="auto"/>
              <w:rPr>
                <w:rFonts w:ascii="Times New Roman" w:hAnsi="Times New Roman"/>
                <w:sz w:val="20"/>
                <w:szCs w:val="20"/>
                <w:lang w:val="ro-RO"/>
              </w:rPr>
            </w:pPr>
          </w:p>
        </w:tc>
        <w:tc>
          <w:tcPr>
            <w:tcW w:w="1523" w:type="dxa"/>
            <w:shd w:val="clear" w:color="auto" w:fill="auto"/>
          </w:tcPr>
          <w:p w:rsidRPr="005446C4" w:rsidR="00054008" w:rsidP="57934A1F" w:rsidRDefault="3E513B42" w14:paraId="4A480E40" w14:textId="45AA9A71">
            <w:pPr>
              <w:spacing w:after="0" w:line="240" w:lineRule="auto"/>
              <w:rPr>
                <w:rFonts w:ascii="Times New Roman" w:hAnsi="Times New Roman"/>
                <w:lang w:val="ro-RO"/>
              </w:rPr>
            </w:pPr>
            <w:r w:rsidRPr="57934A1F">
              <w:rPr>
                <w:rFonts w:ascii="Times New Roman" w:hAnsi="Times New Roman"/>
                <w:sz w:val="20"/>
                <w:szCs w:val="20"/>
                <w:lang w:val="ro-RO"/>
              </w:rPr>
              <w:t>100%</w:t>
            </w:r>
          </w:p>
        </w:tc>
      </w:tr>
      <w:tr w:rsidRPr="005446C4" w:rsidR="006C3B3F" w:rsidTr="57934A1F" w14:paraId="731CE6F0" w14:textId="77777777">
        <w:tc>
          <w:tcPr>
            <w:tcW w:w="10170" w:type="dxa"/>
            <w:gridSpan w:val="4"/>
          </w:tcPr>
          <w:p w:rsidRPr="005446C4" w:rsidR="006C3B3F" w:rsidP="006C3B3F" w:rsidRDefault="006C3B3F" w14:paraId="3BD846B2" w14:textId="7EE81F42">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6C3B3F" w:rsidR="006C3B3F" w:rsidTr="57934A1F" w14:paraId="1189E507" w14:textId="77777777">
        <w:tc>
          <w:tcPr>
            <w:tcW w:w="10170" w:type="dxa"/>
            <w:gridSpan w:val="4"/>
          </w:tcPr>
          <w:p w:rsidRPr="00054008" w:rsidR="00054008" w:rsidP="00054008" w:rsidRDefault="00054008" w14:paraId="7275F8FA" w14:textId="77777777">
            <w:pPr>
              <w:spacing w:after="0" w:line="240" w:lineRule="auto"/>
              <w:jc w:val="both"/>
              <w:rPr>
                <w:rFonts w:ascii="Times New Roman" w:hAnsi="Times New Roman"/>
                <w:lang w:val="it-IT"/>
              </w:rPr>
            </w:pPr>
            <w:r w:rsidRPr="00054008">
              <w:rPr>
                <w:rFonts w:ascii="Times New Roman" w:hAnsi="Times New Roman"/>
                <w:lang w:val="it-IT"/>
              </w:rPr>
              <w:t xml:space="preserve">Studenții vor ști să </w:t>
            </w:r>
          </w:p>
          <w:p w:rsidRPr="00054008" w:rsidR="00054008" w:rsidP="00054008" w:rsidRDefault="00054008" w14:paraId="32DD8EF3" w14:textId="77777777">
            <w:pPr>
              <w:spacing w:after="0" w:line="240" w:lineRule="auto"/>
              <w:jc w:val="both"/>
              <w:rPr>
                <w:rFonts w:ascii="Times New Roman" w:hAnsi="Times New Roman"/>
                <w:lang w:val="it-IT"/>
              </w:rPr>
            </w:pPr>
            <w:r w:rsidRPr="00054008">
              <w:rPr>
                <w:rFonts w:ascii="Times New Roman" w:hAnsi="Times New Roman"/>
                <w:lang w:val="it-IT"/>
              </w:rPr>
              <w:t>- utilizeze tehnici și strategii de ascultare, vorbire, citire și scriere pe teme din limbajul general de specialitate</w:t>
            </w:r>
          </w:p>
          <w:p w:rsidRPr="00054008" w:rsidR="00054008" w:rsidP="00054008" w:rsidRDefault="00054008" w14:paraId="78C1CB21" w14:textId="77777777">
            <w:pPr>
              <w:spacing w:after="0" w:line="240" w:lineRule="auto"/>
              <w:jc w:val="both"/>
              <w:rPr>
                <w:rFonts w:ascii="Times New Roman" w:hAnsi="Times New Roman"/>
                <w:lang w:val="ro-RO"/>
              </w:rPr>
            </w:pPr>
            <w:r w:rsidRPr="00054008">
              <w:rPr>
                <w:rFonts w:ascii="Times New Roman" w:hAnsi="Times New Roman"/>
                <w:lang w:val="it-IT"/>
              </w:rPr>
              <w:t xml:space="preserve">- utilizeze tehnici și strategii de învățare individuală pentru dezvoltarea competențelor de lectură a textelor academice, îmbogățire a vocabularului de specialitate </w:t>
            </w:r>
            <w:r w:rsidRPr="00054008">
              <w:rPr>
                <w:rFonts w:ascii="Times New Roman" w:hAnsi="Times New Roman"/>
                <w:lang w:val="ro-RO"/>
              </w:rPr>
              <w:t>utilizând resurse tipărite şi electronice</w:t>
            </w:r>
          </w:p>
          <w:p w:rsidRPr="00054008" w:rsidR="00054008" w:rsidP="00054008" w:rsidRDefault="00054008" w14:paraId="3D9A9C70" w14:textId="77777777">
            <w:pPr>
              <w:spacing w:after="0" w:line="240" w:lineRule="auto"/>
              <w:jc w:val="both"/>
              <w:rPr>
                <w:rFonts w:ascii="Times New Roman" w:hAnsi="Times New Roman"/>
                <w:lang w:val="ro-RO"/>
              </w:rPr>
            </w:pPr>
            <w:r w:rsidRPr="00054008">
              <w:rPr>
                <w:rFonts w:ascii="Times New Roman" w:hAnsi="Times New Roman"/>
                <w:lang w:val="ro-RO"/>
              </w:rPr>
              <w:t>- redacteze texte academice (articol, eseu, raport de cercetare); prezentarea orală (seminar, dezbatere)</w:t>
            </w:r>
          </w:p>
          <w:p w:rsidRPr="00054008" w:rsidR="00054008" w:rsidP="00054008" w:rsidRDefault="00054008" w14:paraId="6F703A71" w14:textId="77777777">
            <w:pPr>
              <w:spacing w:after="0" w:line="240" w:lineRule="auto"/>
              <w:jc w:val="both"/>
              <w:rPr>
                <w:rFonts w:ascii="Times New Roman" w:hAnsi="Times New Roman"/>
                <w:lang w:val="it-IT"/>
              </w:rPr>
            </w:pPr>
            <w:r w:rsidRPr="00054008">
              <w:rPr>
                <w:rFonts w:ascii="Times New Roman" w:hAnsi="Times New Roman"/>
                <w:lang w:val="ro-RO"/>
              </w:rPr>
              <w:t>- comunice în mediul academic prin intermediul proiectelor individuale şi de grup.</w:t>
            </w:r>
          </w:p>
          <w:p w:rsidRPr="00054008" w:rsidR="006C3B3F" w:rsidP="006C3B3F" w:rsidRDefault="006C3B3F" w14:paraId="36D481F2" w14:textId="77777777">
            <w:pPr>
              <w:spacing w:after="0" w:line="240" w:lineRule="auto"/>
              <w:jc w:val="both"/>
              <w:rPr>
                <w:rFonts w:ascii="Times New Roman" w:hAnsi="Times New Roman"/>
                <w:lang w:val="it-IT"/>
              </w:rPr>
            </w:pPr>
          </w:p>
        </w:tc>
      </w:tr>
    </w:tbl>
    <w:p w:rsidRPr="006C3B3F" w:rsidR="006C3B3F" w:rsidP="006C3B3F" w:rsidRDefault="006C3B3F" w14:paraId="7223F549"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6885F71D"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56140EA9" w14:paraId="42161C58" w14:textId="77777777">
        <w:trPr>
          <w:trHeight w:val="908"/>
        </w:trPr>
        <w:tc>
          <w:tcPr>
            <w:tcW w:w="3379" w:type="dxa"/>
            <w:tcMar/>
          </w:tcPr>
          <w:p w:rsidRPr="00FA3177" w:rsidR="006C3B3F" w:rsidP="006C3B3F" w:rsidRDefault="006C3B3F" w14:paraId="76660EA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444C9420" w14:textId="77777777">
            <w:pPr>
              <w:spacing w:after="0" w:line="240" w:lineRule="auto"/>
              <w:rPr>
                <w:rFonts w:ascii="Times New Roman" w:hAnsi="Times New Roman"/>
                <w:sz w:val="20"/>
                <w:szCs w:val="20"/>
                <w:lang w:val="ro-RO"/>
              </w:rPr>
            </w:pPr>
          </w:p>
          <w:p w:rsidRPr="00FA3177" w:rsidR="006C3B3F" w:rsidP="006C3B3F" w:rsidRDefault="00394591" w14:paraId="48DB74DA" w14:textId="23EC31A1">
            <w:pPr>
              <w:spacing w:after="0" w:line="240" w:lineRule="auto"/>
              <w:rPr>
                <w:rFonts w:ascii="Times New Roman" w:hAnsi="Times New Roman"/>
                <w:sz w:val="20"/>
                <w:szCs w:val="20"/>
                <w:lang w:val="ro-RO"/>
              </w:rPr>
            </w:pPr>
            <w:r w:rsidRPr="56140EA9" w:rsidR="00394591">
              <w:rPr>
                <w:rFonts w:ascii="Times New Roman" w:hAnsi="Times New Roman"/>
                <w:sz w:val="20"/>
                <w:szCs w:val="20"/>
                <w:lang w:val="ro-RO"/>
              </w:rPr>
              <w:t>20.0</w:t>
            </w:r>
            <w:r w:rsidRPr="56140EA9" w:rsidR="575E2CFF">
              <w:rPr>
                <w:rFonts w:ascii="Times New Roman" w:hAnsi="Times New Roman"/>
                <w:sz w:val="20"/>
                <w:szCs w:val="20"/>
                <w:lang w:val="ro-RO"/>
              </w:rPr>
              <w:t>3</w:t>
            </w:r>
            <w:r w:rsidRPr="56140EA9" w:rsidR="00394591">
              <w:rPr>
                <w:rFonts w:ascii="Times New Roman" w:hAnsi="Times New Roman"/>
                <w:sz w:val="20"/>
                <w:szCs w:val="20"/>
                <w:lang w:val="ro-RO"/>
              </w:rPr>
              <w:t>.202</w:t>
            </w:r>
            <w:r w:rsidRPr="56140EA9" w:rsidR="2519274D">
              <w:rPr>
                <w:rFonts w:ascii="Times New Roman" w:hAnsi="Times New Roman"/>
                <w:sz w:val="20"/>
                <w:szCs w:val="20"/>
                <w:lang w:val="ro-RO"/>
              </w:rPr>
              <w:t>4</w:t>
            </w:r>
          </w:p>
          <w:p w:rsidRPr="00FA3177" w:rsidR="006C3B3F" w:rsidP="006C3B3F" w:rsidRDefault="006C3B3F" w14:paraId="261EB83F"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038F15B1"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233FE1BF"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64C429F0" w14:textId="68880004">
            <w:pPr>
              <w:spacing w:after="0" w:line="240" w:lineRule="auto"/>
              <w:rPr>
                <w:rFonts w:ascii="Times New Roman" w:hAnsi="Times New Roman"/>
                <w:sz w:val="20"/>
                <w:szCs w:val="20"/>
                <w:lang w:val="ro-RO"/>
              </w:rPr>
            </w:pPr>
            <w:r w:rsidRPr="57934A1F">
              <w:rPr>
                <w:rFonts w:ascii="Times New Roman" w:hAnsi="Times New Roman"/>
                <w:sz w:val="20"/>
                <w:szCs w:val="20"/>
                <w:lang w:val="ro-RO"/>
              </w:rPr>
              <w:t>Semnătura titularului  de seminar</w:t>
            </w:r>
            <w:r w:rsidRPr="57934A1F" w:rsidR="005446C4">
              <w:rPr>
                <w:rFonts w:ascii="Times New Roman" w:hAnsi="Times New Roman"/>
                <w:sz w:val="20"/>
                <w:szCs w:val="20"/>
                <w:lang w:val="ro-RO"/>
              </w:rPr>
              <w:t xml:space="preserve"> / curs practic</w:t>
            </w:r>
            <w:r w:rsidR="002721CC">
              <w:rPr>
                <w:noProof/>
              </w:rPr>
              <w:drawing>
                <wp:inline distT="0" distB="0" distL="0" distR="0" wp14:anchorId="7A3CF49F" wp14:editId="3E513B42">
                  <wp:extent cx="1362075" cy="619125"/>
                  <wp:effectExtent l="0" t="0" r="9525" b="9525"/>
                  <wp:docPr id="4" name="Picture 4" descr="SEMNATURA DEN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1362075" cy="619125"/>
                          </a:xfrm>
                          <a:prstGeom prst="rect">
                            <a:avLst/>
                          </a:prstGeom>
                        </pic:spPr>
                      </pic:pic>
                    </a:graphicData>
                  </a:graphic>
                </wp:inline>
              </w:drawing>
            </w:r>
          </w:p>
          <w:p w:rsidRPr="00FA3177" w:rsidR="006C3B3F" w:rsidP="006C3B3F" w:rsidRDefault="006C3B3F" w14:paraId="5489B5F3" w14:textId="77777777">
            <w:pPr>
              <w:spacing w:after="0" w:line="240" w:lineRule="auto"/>
              <w:rPr>
                <w:rFonts w:ascii="Times New Roman" w:hAnsi="Times New Roman"/>
                <w:sz w:val="20"/>
                <w:szCs w:val="20"/>
                <w:lang w:val="ro-RO"/>
              </w:rPr>
            </w:pPr>
          </w:p>
        </w:tc>
      </w:tr>
      <w:tr w:rsidRPr="006C3B3F" w:rsidR="006C3B3F" w:rsidTr="56140EA9" w14:paraId="48302B45" w14:textId="77777777">
        <w:tc>
          <w:tcPr>
            <w:tcW w:w="3379" w:type="dxa"/>
            <w:tcMar/>
          </w:tcPr>
          <w:p w:rsidRPr="00FA3177" w:rsidR="006C3B3F" w:rsidP="006C3B3F" w:rsidRDefault="006C3B3F" w14:paraId="654A397A"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6B8BF188" w14:textId="77777777">
            <w:pPr>
              <w:spacing w:after="0" w:line="240" w:lineRule="auto"/>
              <w:rPr>
                <w:rFonts w:ascii="Times New Roman" w:hAnsi="Times New Roman"/>
                <w:sz w:val="20"/>
                <w:szCs w:val="20"/>
                <w:lang w:val="ro-RO"/>
              </w:rPr>
            </w:pPr>
          </w:p>
          <w:p w:rsidRPr="00FA3177" w:rsidR="006C3B3F" w:rsidP="006C3B3F" w:rsidRDefault="334C90B1" w14:paraId="72BDE40A" w14:textId="3D6819E2">
            <w:pPr>
              <w:spacing w:after="0" w:line="240" w:lineRule="auto"/>
              <w:rPr>
                <w:rFonts w:ascii="Times New Roman" w:hAnsi="Times New Roman"/>
                <w:sz w:val="20"/>
                <w:szCs w:val="20"/>
                <w:lang w:val="ro-RO"/>
              </w:rPr>
            </w:pPr>
            <w:r w:rsidRPr="56140EA9" w:rsidR="5C68F54A">
              <w:rPr>
                <w:rFonts w:ascii="Times New Roman" w:hAnsi="Times New Roman"/>
                <w:sz w:val="20"/>
                <w:szCs w:val="20"/>
                <w:lang w:val="ro-RO"/>
              </w:rPr>
              <w:t>3</w:t>
            </w:r>
            <w:r w:rsidRPr="56140EA9" w:rsidR="75487F64">
              <w:rPr>
                <w:rFonts w:ascii="Times New Roman" w:hAnsi="Times New Roman"/>
                <w:sz w:val="20"/>
                <w:szCs w:val="20"/>
                <w:lang w:val="ro-RO"/>
              </w:rPr>
              <w:t>1</w:t>
            </w:r>
            <w:r w:rsidRPr="56140EA9" w:rsidR="334C90B1">
              <w:rPr>
                <w:rFonts w:ascii="Times New Roman" w:hAnsi="Times New Roman"/>
                <w:sz w:val="20"/>
                <w:szCs w:val="20"/>
                <w:lang w:val="ro-RO"/>
              </w:rPr>
              <w:t>.03.202</w:t>
            </w:r>
            <w:r w:rsidRPr="56140EA9" w:rsidR="07A83B8C">
              <w:rPr>
                <w:rFonts w:ascii="Times New Roman" w:hAnsi="Times New Roman"/>
                <w:sz w:val="20"/>
                <w:szCs w:val="20"/>
                <w:lang w:val="ro-RO"/>
              </w:rPr>
              <w:t>4</w:t>
            </w:r>
          </w:p>
        </w:tc>
        <w:tc>
          <w:tcPr>
            <w:tcW w:w="6686" w:type="dxa"/>
            <w:gridSpan w:val="2"/>
            <w:tcMar/>
          </w:tcPr>
          <w:p w:rsidRPr="00FA3177" w:rsidR="006C3B3F" w:rsidP="006C3B3F" w:rsidRDefault="006C3B3F" w14:paraId="79E25ABA" w14:textId="77777777">
            <w:pPr>
              <w:spacing w:after="0" w:line="240" w:lineRule="auto"/>
              <w:rPr>
                <w:rFonts w:ascii="Times New Roman" w:hAnsi="Times New Roman"/>
                <w:sz w:val="20"/>
                <w:szCs w:val="20"/>
                <w:lang w:val="ro-RO"/>
              </w:rPr>
            </w:pPr>
            <w:r w:rsidRPr="56140EA9" w:rsidR="006C3B3F">
              <w:rPr>
                <w:rFonts w:ascii="Times New Roman" w:hAnsi="Times New Roman"/>
                <w:sz w:val="20"/>
                <w:szCs w:val="20"/>
                <w:lang w:val="ro-RO"/>
              </w:rPr>
              <w:t>Semnătura directorului de departament</w:t>
            </w:r>
          </w:p>
          <w:p w:rsidRPr="00FA3177" w:rsidR="006C3B3F" w:rsidP="56140EA9" w:rsidRDefault="001370E7" w14:paraId="7BBF7E96" w14:textId="126EC9DA">
            <w:pPr>
              <w:pStyle w:val="Normal"/>
              <w:spacing w:after="0" w:line="240" w:lineRule="auto"/>
              <w:rPr/>
            </w:pPr>
            <w:r w:rsidR="38A6AA7D">
              <w:drawing>
                <wp:inline wp14:editId="56140EA9" wp14:anchorId="41C95D14">
                  <wp:extent cx="914479" cy="457240"/>
                  <wp:effectExtent l="0" t="0" r="0" b="0"/>
                  <wp:docPr id="1770703152" name="" title=""/>
                  <wp:cNvGraphicFramePr>
                    <a:graphicFrameLocks noChangeAspect="1"/>
                  </wp:cNvGraphicFramePr>
                  <a:graphic>
                    <a:graphicData uri="http://schemas.openxmlformats.org/drawingml/2006/picture">
                      <pic:pic>
                        <pic:nvPicPr>
                          <pic:cNvPr id="0" name=""/>
                          <pic:cNvPicPr/>
                        </pic:nvPicPr>
                        <pic:blipFill>
                          <a:blip r:embed="R227f9f477cc84c9d">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6C3B3F" w:rsidP="006C3B3F" w:rsidRDefault="006C3B3F" w14:paraId="7C684BC8" w14:textId="77777777">
            <w:pPr>
              <w:spacing w:after="0" w:line="240" w:lineRule="auto"/>
              <w:rPr>
                <w:rFonts w:ascii="Times New Roman" w:hAnsi="Times New Roman"/>
                <w:sz w:val="20"/>
                <w:szCs w:val="20"/>
                <w:lang w:val="ro-RO"/>
              </w:rPr>
            </w:pPr>
          </w:p>
        </w:tc>
      </w:tr>
      <w:tr w:rsidRPr="006C3B3F" w:rsidR="006C3B3F" w:rsidTr="56140EA9" w14:paraId="2E5A1324" w14:textId="77777777">
        <w:trPr>
          <w:trHeight w:val="1380"/>
        </w:trPr>
        <w:tc>
          <w:tcPr>
            <w:tcW w:w="3379" w:type="dxa"/>
            <w:tcMar/>
          </w:tcPr>
          <w:p w:rsidRPr="00FA3177" w:rsidR="006C3B3F" w:rsidP="006C3B3F" w:rsidRDefault="006C3B3F" w14:paraId="7AF8DA6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37DF36D9" w14:textId="77777777">
            <w:pPr>
              <w:spacing w:after="0" w:line="240" w:lineRule="auto"/>
              <w:rPr>
                <w:rFonts w:ascii="Times New Roman" w:hAnsi="Times New Roman"/>
                <w:sz w:val="20"/>
                <w:szCs w:val="20"/>
                <w:lang w:val="ro-RO"/>
              </w:rPr>
            </w:pPr>
          </w:p>
          <w:p w:rsidRPr="00FA3177" w:rsidR="006C3B3F" w:rsidP="006C3B3F" w:rsidRDefault="006C3B3F" w14:paraId="0947FAE0" w14:textId="77777777">
            <w:pPr>
              <w:spacing w:after="0" w:line="240" w:lineRule="auto"/>
              <w:rPr>
                <w:rFonts w:ascii="Times New Roman" w:hAnsi="Times New Roman"/>
                <w:sz w:val="20"/>
                <w:szCs w:val="20"/>
                <w:lang w:val="ro-RO"/>
              </w:rPr>
            </w:pPr>
          </w:p>
          <w:p w:rsidRPr="00FA3177" w:rsidR="006C3B3F" w:rsidP="006C3B3F" w:rsidRDefault="006C3B3F" w14:paraId="29702743"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E9EFE8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44980618"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172E9A4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71E0EA7B" w14:textId="77777777">
            <w:pPr>
              <w:spacing w:after="0" w:line="240" w:lineRule="auto"/>
              <w:rPr>
                <w:rFonts w:ascii="Times New Roman" w:hAnsi="Times New Roman"/>
                <w:sz w:val="20"/>
                <w:szCs w:val="20"/>
                <w:lang w:val="ro-RO"/>
              </w:rPr>
            </w:pPr>
          </w:p>
          <w:p w:rsidRPr="00FA3177" w:rsidR="006C3B3F" w:rsidP="006C3B3F" w:rsidRDefault="006C3B3F" w14:paraId="5C907156" w14:textId="77777777">
            <w:pPr>
              <w:spacing w:after="0" w:line="240" w:lineRule="auto"/>
              <w:rPr>
                <w:rFonts w:ascii="Times New Roman" w:hAnsi="Times New Roman"/>
                <w:sz w:val="20"/>
                <w:szCs w:val="20"/>
                <w:lang w:val="ro-RO"/>
              </w:rPr>
            </w:pPr>
          </w:p>
          <w:p w:rsidRPr="00FA3177" w:rsidR="006C3B3F" w:rsidP="006C3B3F" w:rsidRDefault="006C3B3F" w14:paraId="2C58C570" w14:textId="77777777">
            <w:pPr>
              <w:spacing w:after="0" w:line="240" w:lineRule="auto"/>
              <w:rPr>
                <w:rFonts w:ascii="Times New Roman" w:hAnsi="Times New Roman"/>
                <w:sz w:val="20"/>
                <w:szCs w:val="20"/>
                <w:lang w:val="ro-RO"/>
              </w:rPr>
            </w:pPr>
          </w:p>
          <w:p w:rsidRPr="00FA3177" w:rsidR="006C3B3F" w:rsidP="006C3B3F" w:rsidRDefault="006C3B3F" w14:paraId="649B2151" w14:textId="77777777">
            <w:pPr>
              <w:spacing w:after="0" w:line="240" w:lineRule="auto"/>
              <w:rPr>
                <w:rFonts w:ascii="Times New Roman" w:hAnsi="Times New Roman"/>
                <w:sz w:val="20"/>
                <w:szCs w:val="20"/>
                <w:lang w:val="ro-RO"/>
              </w:rPr>
            </w:pPr>
          </w:p>
        </w:tc>
      </w:tr>
    </w:tbl>
    <w:p w:rsidRPr="006C3B3F" w:rsidR="006C3B3F" w:rsidP="006C3B3F" w:rsidRDefault="006C3B3F" w14:paraId="509D2970" w14:textId="77777777">
      <w:pPr>
        <w:spacing w:after="0" w:line="240" w:lineRule="auto"/>
        <w:rPr>
          <w:rFonts w:ascii="Times New Roman" w:hAnsi="Times New Roman"/>
          <w:lang w:val="ro-RO"/>
        </w:rPr>
      </w:pPr>
    </w:p>
    <w:p w:rsidRPr="006C3B3F" w:rsidR="00DF03B9" w:rsidP="006C3B3F" w:rsidRDefault="00DF03B9" w14:paraId="384B93F7"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d3625dda26324b2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671BD" w:rsidP="006A18D1" w:rsidRDefault="006671BD" w14:paraId="5D1B6F00" w14:textId="77777777">
      <w:pPr>
        <w:spacing w:after="0" w:line="240" w:lineRule="auto"/>
      </w:pPr>
      <w:r>
        <w:separator/>
      </w:r>
    </w:p>
  </w:endnote>
  <w:endnote w:type="continuationSeparator" w:id="0">
    <w:p w:rsidR="006671BD" w:rsidP="006A18D1" w:rsidRDefault="006671BD" w14:paraId="0648663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5EF87F1" w:rsidTr="55EF87F1" w14:paraId="35E92E81">
      <w:trPr>
        <w:trHeight w:val="300"/>
      </w:trPr>
      <w:tc>
        <w:tcPr>
          <w:tcW w:w="3305" w:type="dxa"/>
          <w:tcMar/>
        </w:tcPr>
        <w:p w:rsidR="55EF87F1" w:rsidP="55EF87F1" w:rsidRDefault="55EF87F1" w14:paraId="3D0979E6" w14:textId="2FAD524F">
          <w:pPr>
            <w:pStyle w:val="Header"/>
            <w:bidi w:val="0"/>
            <w:ind w:left="-115"/>
            <w:jc w:val="left"/>
            <w:rPr/>
          </w:pPr>
        </w:p>
      </w:tc>
      <w:tc>
        <w:tcPr>
          <w:tcW w:w="3305" w:type="dxa"/>
          <w:tcMar/>
        </w:tcPr>
        <w:p w:rsidR="55EF87F1" w:rsidP="55EF87F1" w:rsidRDefault="55EF87F1" w14:paraId="4815FE81" w14:textId="6E0BC602">
          <w:pPr>
            <w:pStyle w:val="Header"/>
            <w:bidi w:val="0"/>
            <w:jc w:val="center"/>
            <w:rPr/>
          </w:pPr>
        </w:p>
      </w:tc>
      <w:tc>
        <w:tcPr>
          <w:tcW w:w="3305" w:type="dxa"/>
          <w:tcMar/>
        </w:tcPr>
        <w:p w:rsidR="55EF87F1" w:rsidP="55EF87F1" w:rsidRDefault="55EF87F1" w14:paraId="643E5572" w14:textId="2F96E4F1">
          <w:pPr>
            <w:pStyle w:val="Header"/>
            <w:bidi w:val="0"/>
            <w:ind w:right="-115"/>
            <w:jc w:val="right"/>
            <w:rPr/>
          </w:pPr>
        </w:p>
      </w:tc>
    </w:tr>
  </w:tbl>
  <w:p w:rsidR="55EF87F1" w:rsidP="55EF87F1" w:rsidRDefault="55EF87F1" w14:paraId="5158BA71" w14:textId="099FBA3E">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671BD" w:rsidP="006A18D1" w:rsidRDefault="006671BD" w14:paraId="2495D345" w14:textId="77777777">
      <w:pPr>
        <w:spacing w:after="0" w:line="240" w:lineRule="auto"/>
      </w:pPr>
      <w:r>
        <w:separator/>
      </w:r>
    </w:p>
  </w:footnote>
  <w:footnote w:type="continuationSeparator" w:id="0">
    <w:p w:rsidR="006671BD" w:rsidP="006A18D1" w:rsidRDefault="006671BD" w14:paraId="235FDC6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55EF87F1" w:rsidRDefault="000B6894" w14:paraId="42863987" w14:textId="13909647">
    <w:pPr>
      <w:pStyle w:val="Header"/>
      <w:ind w:left="-1440"/>
      <w:jc w:val="center"/>
      <w:rPr/>
    </w:pPr>
    <w:r w:rsidR="55EF87F1">
      <w:drawing>
        <wp:inline wp14:editId="28023539" wp14:anchorId="4DB6B3DD">
          <wp:extent cx="6229350" cy="1362670"/>
          <wp:effectExtent l="0" t="0" r="0" b="0"/>
          <wp:docPr id="509849155" name="" title=""/>
          <wp:cNvGraphicFramePr>
            <a:graphicFrameLocks noChangeAspect="1"/>
          </wp:cNvGraphicFramePr>
          <a:graphic>
            <a:graphicData uri="http://schemas.openxmlformats.org/drawingml/2006/picture">
              <pic:pic>
                <pic:nvPicPr>
                  <pic:cNvPr id="0" name=""/>
                  <pic:cNvPicPr/>
                </pic:nvPicPr>
                <pic:blipFill>
                  <a:blip r:embed="R836c812207064420">
                    <a:extLst>
                      <a:ext xmlns:a="http://schemas.openxmlformats.org/drawingml/2006/main" uri="{28A0092B-C50C-407E-A947-70E740481C1C}">
                        <a14:useLocalDpi val="0"/>
                      </a:ext>
                    </a:extLst>
                  </a:blip>
                  <a:stretch>
                    <a:fillRect/>
                  </a:stretch>
                </pic:blipFill>
                <pic:spPr>
                  <a:xfrm>
                    <a:off x="0" y="0"/>
                    <a:ext cx="6229350" cy="1362670"/>
                  </a:xfrm>
                  <a:prstGeom prst="rect">
                    <a:avLst/>
                  </a:prstGeom>
                </pic:spPr>
              </pic:pic>
            </a:graphicData>
          </a:graphic>
        </wp:inline>
      </w:drawing>
    </w:r>
  </w:p>
  <w:p w:rsidR="00B15494" w:rsidP="00FB3528" w:rsidRDefault="00932BD1" w14:paraId="3259D99E" w14:textId="3BCB694E">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46F1141"/>
    <w:multiLevelType w:val="hybridMultilevel"/>
    <w:tmpl w:val="3418E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543E73"/>
    <w:multiLevelType w:val="hybridMultilevel"/>
    <w:tmpl w:val="DB1A1F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9CD478C"/>
    <w:multiLevelType w:val="hybridMultilevel"/>
    <w:tmpl w:val="DB1A1F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C8A739C"/>
    <w:multiLevelType w:val="hybridMultilevel"/>
    <w:tmpl w:val="DB1A1F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72E9159C"/>
    <w:multiLevelType w:val="hybridMultilevel"/>
    <w:tmpl w:val="7AF6A8E0"/>
    <w:lvl w:ilvl="0" w:tplc="04090001">
      <w:start w:val="1"/>
      <w:numFmt w:val="bullet"/>
      <w:lvlText w:val=""/>
      <w:lvlJc w:val="left"/>
      <w:pPr>
        <w:tabs>
          <w:tab w:val="num" w:pos="927"/>
        </w:tabs>
        <w:ind w:left="927" w:hanging="360"/>
      </w:pPr>
      <w:rPr>
        <w:rFonts w:hint="default" w:ascii="Symbol" w:hAnsi="Symbol"/>
      </w:rPr>
    </w:lvl>
    <w:lvl w:ilvl="1" w:tplc="04090003" w:tentative="1">
      <w:start w:val="1"/>
      <w:numFmt w:val="bullet"/>
      <w:lvlText w:val="o"/>
      <w:lvlJc w:val="left"/>
      <w:pPr>
        <w:tabs>
          <w:tab w:val="num" w:pos="1647"/>
        </w:tabs>
        <w:ind w:left="1647" w:hanging="360"/>
      </w:pPr>
      <w:rPr>
        <w:rFonts w:hint="default" w:ascii="Courier New" w:hAnsi="Courier New"/>
      </w:rPr>
    </w:lvl>
    <w:lvl w:ilvl="2" w:tplc="04090005" w:tentative="1">
      <w:start w:val="1"/>
      <w:numFmt w:val="bullet"/>
      <w:lvlText w:val=""/>
      <w:lvlJc w:val="left"/>
      <w:pPr>
        <w:tabs>
          <w:tab w:val="num" w:pos="2367"/>
        </w:tabs>
        <w:ind w:left="2367" w:hanging="360"/>
      </w:pPr>
      <w:rPr>
        <w:rFonts w:hint="default" w:ascii="Wingdings" w:hAnsi="Wingdings"/>
      </w:rPr>
    </w:lvl>
    <w:lvl w:ilvl="3" w:tplc="04090001" w:tentative="1">
      <w:start w:val="1"/>
      <w:numFmt w:val="bullet"/>
      <w:lvlText w:val=""/>
      <w:lvlJc w:val="left"/>
      <w:pPr>
        <w:tabs>
          <w:tab w:val="num" w:pos="3087"/>
        </w:tabs>
        <w:ind w:left="3087" w:hanging="360"/>
      </w:pPr>
      <w:rPr>
        <w:rFonts w:hint="default" w:ascii="Symbol" w:hAnsi="Symbol"/>
      </w:rPr>
    </w:lvl>
    <w:lvl w:ilvl="4" w:tplc="04090003" w:tentative="1">
      <w:start w:val="1"/>
      <w:numFmt w:val="bullet"/>
      <w:lvlText w:val="o"/>
      <w:lvlJc w:val="left"/>
      <w:pPr>
        <w:tabs>
          <w:tab w:val="num" w:pos="3807"/>
        </w:tabs>
        <w:ind w:left="3807" w:hanging="360"/>
      </w:pPr>
      <w:rPr>
        <w:rFonts w:hint="default" w:ascii="Courier New" w:hAnsi="Courier New"/>
      </w:rPr>
    </w:lvl>
    <w:lvl w:ilvl="5" w:tplc="04090005" w:tentative="1">
      <w:start w:val="1"/>
      <w:numFmt w:val="bullet"/>
      <w:lvlText w:val=""/>
      <w:lvlJc w:val="left"/>
      <w:pPr>
        <w:tabs>
          <w:tab w:val="num" w:pos="4527"/>
        </w:tabs>
        <w:ind w:left="4527" w:hanging="360"/>
      </w:pPr>
      <w:rPr>
        <w:rFonts w:hint="default" w:ascii="Wingdings" w:hAnsi="Wingdings"/>
      </w:rPr>
    </w:lvl>
    <w:lvl w:ilvl="6" w:tplc="04090001" w:tentative="1">
      <w:start w:val="1"/>
      <w:numFmt w:val="bullet"/>
      <w:lvlText w:val=""/>
      <w:lvlJc w:val="left"/>
      <w:pPr>
        <w:tabs>
          <w:tab w:val="num" w:pos="5247"/>
        </w:tabs>
        <w:ind w:left="5247" w:hanging="360"/>
      </w:pPr>
      <w:rPr>
        <w:rFonts w:hint="default" w:ascii="Symbol" w:hAnsi="Symbol"/>
      </w:rPr>
    </w:lvl>
    <w:lvl w:ilvl="7" w:tplc="04090003" w:tentative="1">
      <w:start w:val="1"/>
      <w:numFmt w:val="bullet"/>
      <w:lvlText w:val="o"/>
      <w:lvlJc w:val="left"/>
      <w:pPr>
        <w:tabs>
          <w:tab w:val="num" w:pos="5967"/>
        </w:tabs>
        <w:ind w:left="5967" w:hanging="360"/>
      </w:pPr>
      <w:rPr>
        <w:rFonts w:hint="default" w:ascii="Courier New" w:hAnsi="Courier New"/>
      </w:rPr>
    </w:lvl>
    <w:lvl w:ilvl="8" w:tplc="04090005" w:tentative="1">
      <w:start w:val="1"/>
      <w:numFmt w:val="bullet"/>
      <w:lvlText w:val=""/>
      <w:lvlJc w:val="left"/>
      <w:pPr>
        <w:tabs>
          <w:tab w:val="num" w:pos="6687"/>
        </w:tabs>
        <w:ind w:left="6687" w:hanging="360"/>
      </w:pPr>
      <w:rPr>
        <w:rFonts w:hint="default" w:ascii="Wingdings" w:hAnsi="Wingdings"/>
      </w:rPr>
    </w:lvl>
  </w:abstractNum>
  <w:abstractNum w:abstractNumId="15"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862351279">
    <w:abstractNumId w:val="6"/>
  </w:num>
  <w:num w:numId="2" w16cid:durableId="1085221579">
    <w:abstractNumId w:val="1"/>
  </w:num>
  <w:num w:numId="3" w16cid:durableId="595795987">
    <w:abstractNumId w:val="5"/>
  </w:num>
  <w:num w:numId="4" w16cid:durableId="1516461066">
    <w:abstractNumId w:val="7"/>
  </w:num>
  <w:num w:numId="5" w16cid:durableId="281503073">
    <w:abstractNumId w:val="0"/>
  </w:num>
  <w:num w:numId="6" w16cid:durableId="2063862589">
    <w:abstractNumId w:val="4"/>
  </w:num>
  <w:num w:numId="7" w16cid:durableId="550846099">
    <w:abstractNumId w:val="13"/>
  </w:num>
  <w:num w:numId="8" w16cid:durableId="821890759">
    <w:abstractNumId w:val="3"/>
  </w:num>
  <w:num w:numId="9" w16cid:durableId="379594513">
    <w:abstractNumId w:val="10"/>
  </w:num>
  <w:num w:numId="10" w16cid:durableId="624892074">
    <w:abstractNumId w:val="2"/>
  </w:num>
  <w:num w:numId="11" w16cid:durableId="1842576977">
    <w:abstractNumId w:val="15"/>
  </w:num>
  <w:num w:numId="12" w16cid:durableId="1250116227">
    <w:abstractNumId w:val="16"/>
  </w:num>
  <w:num w:numId="13" w16cid:durableId="612833939">
    <w:abstractNumId w:val="12"/>
  </w:num>
  <w:num w:numId="14" w16cid:durableId="2120639699">
    <w:abstractNumId w:val="8"/>
  </w:num>
  <w:num w:numId="15" w16cid:durableId="433130342">
    <w:abstractNumId w:val="11"/>
  </w:num>
  <w:num w:numId="16" w16cid:durableId="503059956">
    <w:abstractNumId w:val="14"/>
  </w:num>
  <w:num w:numId="17" w16cid:durableId="15418177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de-AT" w:vendorID="64" w:dllVersion="0" w:nlCheck="1" w:checkStyle="0" w:appName="MSWord"/>
  <w:trackRevisions w:val="false"/>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4008"/>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B6894"/>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21CC"/>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5592"/>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94591"/>
    <w:rsid w:val="003A010B"/>
    <w:rsid w:val="003A3C6D"/>
    <w:rsid w:val="003A50AD"/>
    <w:rsid w:val="003A7C48"/>
    <w:rsid w:val="003C25DF"/>
    <w:rsid w:val="003C4E96"/>
    <w:rsid w:val="003C53D1"/>
    <w:rsid w:val="003C5BE9"/>
    <w:rsid w:val="003C656E"/>
    <w:rsid w:val="003C700D"/>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489F"/>
    <w:rsid w:val="00625538"/>
    <w:rsid w:val="00626780"/>
    <w:rsid w:val="00627420"/>
    <w:rsid w:val="006304E8"/>
    <w:rsid w:val="0063051F"/>
    <w:rsid w:val="006369F3"/>
    <w:rsid w:val="00636A5A"/>
    <w:rsid w:val="006443E5"/>
    <w:rsid w:val="00646AF6"/>
    <w:rsid w:val="00646D07"/>
    <w:rsid w:val="00647295"/>
    <w:rsid w:val="006515F9"/>
    <w:rsid w:val="006653DE"/>
    <w:rsid w:val="006671BD"/>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11D"/>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1B14"/>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E725D"/>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7A83B8C"/>
    <w:rsid w:val="091EA06C"/>
    <w:rsid w:val="1A25EAA0"/>
    <w:rsid w:val="1B90B3B6"/>
    <w:rsid w:val="2519274D"/>
    <w:rsid w:val="334C90B1"/>
    <w:rsid w:val="348404BB"/>
    <w:rsid w:val="38A6AA7D"/>
    <w:rsid w:val="39C7A840"/>
    <w:rsid w:val="3E513B42"/>
    <w:rsid w:val="479B2AAA"/>
    <w:rsid w:val="4EB65620"/>
    <w:rsid w:val="55EF87F1"/>
    <w:rsid w:val="56140EA9"/>
    <w:rsid w:val="575E2CFF"/>
    <w:rsid w:val="57934A1F"/>
    <w:rsid w:val="57E167E4"/>
    <w:rsid w:val="5C68F54A"/>
    <w:rsid w:val="63A9741F"/>
    <w:rsid w:val="65B6CC4B"/>
    <w:rsid w:val="6E339B12"/>
    <w:rsid w:val="75487F64"/>
    <w:rsid w:val="78B22A8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A3C857"/>
  <w15:chartTrackingRefBased/>
  <w15:docId w15:val="{D5F17E93-0236-C446-8852-B3FF227D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3.png" Id="R227f9f477cc84c9d" /><Relationship Type="http://schemas.openxmlformats.org/officeDocument/2006/relationships/footer" Target="footer.xml" Id="Rd3625dda26324b2e" /></Relationships>
</file>

<file path=word/_rels/header1.xml.rels>&#65279;<?xml version="1.0" encoding="utf-8"?><Relationships xmlns="http://schemas.openxmlformats.org/package/2006/relationships"><Relationship Type="http://schemas.openxmlformats.org/officeDocument/2006/relationships/image" Target="/media/image4.png" Id="R836c81220706442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316BD-9A7C-4604-93CF-711CEB9C1C5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10</revision>
  <lastPrinted>2018-04-24T06:05:00.0000000Z</lastPrinted>
  <dcterms:created xsi:type="dcterms:W3CDTF">2021-03-21T15:16:00.0000000Z</dcterms:created>
  <dcterms:modified xsi:type="dcterms:W3CDTF">2024-04-07T06:23:16.1002002Z</dcterms:modified>
</coreProperties>
</file>