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B3F" w:rsidRPr="006C3B3F" w:rsidRDefault="006C3B3F" w:rsidP="006C3B3F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  <w:r w:rsidRPr="006C3B3F">
        <w:rPr>
          <w:rFonts w:ascii="Times New Roman" w:hAnsi="Times New Roman"/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C3B3F" w:rsidRPr="006C3B3F" w:rsidTr="00816FF9">
        <w:trPr>
          <w:trHeight w:val="98"/>
        </w:trPr>
        <w:tc>
          <w:tcPr>
            <w:tcW w:w="3402" w:type="dxa"/>
          </w:tcPr>
          <w:p w:rsidR="006C3B3F" w:rsidRPr="006C3B3F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1.1 Instituţia de învăţământ superior</w:t>
            </w:r>
          </w:p>
        </w:tc>
        <w:tc>
          <w:tcPr>
            <w:tcW w:w="680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Universitatea Babeş-Bolyai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001FD" w:rsidRDefault="006C3B3F" w:rsidP="006C3B3F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</w:rPr>
            </w:pPr>
            <w:r w:rsidRPr="00F001FD">
              <w:rPr>
                <w:rFonts w:ascii="Times New Roman" w:hAnsi="Times New Roman"/>
                <w:color w:val="auto"/>
                <w:sz w:val="20"/>
              </w:rPr>
              <w:t>1.2 Facultatea</w:t>
            </w:r>
          </w:p>
        </w:tc>
        <w:tc>
          <w:tcPr>
            <w:tcW w:w="680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6C3B3F" w:rsidRDefault="006C3B3F" w:rsidP="006C3B3F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F001FD">
              <w:rPr>
                <w:rFonts w:ascii="Times New Roman" w:hAnsi="Times New Roman"/>
                <w:b w:val="0"/>
                <w:color w:val="auto"/>
                <w:sz w:val="20"/>
                <w:lang w:val="en-US" w:eastAsia="en-US"/>
              </w:rPr>
              <w:t xml:space="preserve">1.3 </w:t>
            </w:r>
            <w:r w:rsidRPr="006C3B3F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Departamentul</w:t>
            </w:r>
          </w:p>
        </w:tc>
        <w:tc>
          <w:tcPr>
            <w:tcW w:w="6804" w:type="dxa"/>
          </w:tcPr>
          <w:p w:rsidR="006C3B3F" w:rsidRPr="00966055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fi-FI"/>
              </w:rPr>
              <w:t>Departamentul de literatur</w:t>
            </w:r>
            <w:r>
              <w:rPr>
                <w:rFonts w:ascii="Times New Roman" w:hAnsi="Times New Roman"/>
                <w:lang w:val="ro-RO"/>
              </w:rPr>
              <w:t>ă maghiară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1.4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="006C3B3F" w:rsidRPr="006C3B3F" w:rsidTr="00816FF9">
        <w:tc>
          <w:tcPr>
            <w:tcW w:w="3402" w:type="dxa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</w:rPr>
              <w:t>1.5</w:t>
            </w:r>
            <w:r w:rsidR="004B11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6C3B3F" w:rsidRPr="006C3B3F" w:rsidTr="00816FF9">
        <w:trPr>
          <w:trHeight w:val="106"/>
        </w:trPr>
        <w:tc>
          <w:tcPr>
            <w:tcW w:w="3402" w:type="dxa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Literatură universală și comparată (în limba maghiară)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6C3B3F" w:rsidRPr="006C3B3F" w:rsidTr="00816FF9">
        <w:tc>
          <w:tcPr>
            <w:tcW w:w="2410" w:type="dxa"/>
            <w:gridSpan w:val="3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LLT6222 Comunicare și stil (în limba maghiară)</w:t>
            </w:r>
          </w:p>
        </w:tc>
      </w:tr>
      <w:tr w:rsidR="006C3B3F" w:rsidRPr="006C3B3F" w:rsidTr="00816FF9">
        <w:tc>
          <w:tcPr>
            <w:tcW w:w="4678" w:type="dxa"/>
            <w:gridSpan w:val="6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 Keszeg Anna</w:t>
            </w:r>
          </w:p>
        </w:tc>
      </w:tr>
      <w:tr w:rsidR="006C3B3F" w:rsidRPr="006C3B3F" w:rsidTr="00816FF9">
        <w:tc>
          <w:tcPr>
            <w:tcW w:w="4678" w:type="dxa"/>
            <w:gridSpan w:val="6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528" w:type="dxa"/>
            <w:gridSpan w:val="5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dr. Keszeg Anna</w:t>
            </w:r>
          </w:p>
        </w:tc>
      </w:tr>
      <w:tr w:rsidR="006C3B3F" w:rsidRPr="006C3B3F" w:rsidTr="00816FF9">
        <w:trPr>
          <w:trHeight w:val="345"/>
        </w:trPr>
        <w:tc>
          <w:tcPr>
            <w:tcW w:w="1843" w:type="dxa"/>
            <w:vMerge w:val="restart"/>
          </w:tcPr>
          <w:p w:rsidR="006C3B3F" w:rsidRPr="00FA3177" w:rsidRDefault="006C3B3F" w:rsidP="006C3B3F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985" w:type="dxa"/>
            <w:gridSpan w:val="2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6C3B3F" w:rsidRPr="00FA3177" w:rsidRDefault="00966055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1275" w:type="dxa"/>
            <w:vMerge w:val="restart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</w:p>
        </w:tc>
        <w:tc>
          <w:tcPr>
            <w:tcW w:w="852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  <w:tr w:rsidR="006C3B3F" w:rsidRPr="006C3B3F" w:rsidTr="00816FF9">
        <w:trPr>
          <w:trHeight w:val="345"/>
        </w:trPr>
        <w:tc>
          <w:tcPr>
            <w:tcW w:w="1843" w:type="dxa"/>
            <w:vMerge/>
          </w:tcPr>
          <w:p w:rsidR="006C3B3F" w:rsidRPr="00FA3177" w:rsidRDefault="006C3B3F" w:rsidP="006C3B3F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Opț.</w:t>
            </w:r>
          </w:p>
        </w:tc>
      </w:tr>
    </w:tbl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="006C3B3F" w:rsidRPr="006C3B3F" w:rsidRDefault="006C3B3F" w:rsidP="006C3B3F">
      <w:pPr>
        <w:pStyle w:val="BodyText2"/>
        <w:spacing w:after="0" w:line="240" w:lineRule="auto"/>
        <w:rPr>
          <w:rFonts w:ascii="Times New Roman" w:hAnsi="Times New Roman"/>
          <w:sz w:val="20"/>
        </w:rPr>
      </w:pPr>
      <w:r w:rsidRPr="006C3B3F">
        <w:rPr>
          <w:rFonts w:ascii="Times New Roman" w:hAnsi="Times New Roman"/>
          <w:b/>
          <w:sz w:val="20"/>
        </w:rPr>
        <w:t>3. Timpul</w:t>
      </w:r>
      <w:r w:rsidR="004B11EA">
        <w:rPr>
          <w:rFonts w:ascii="Times New Roman" w:hAnsi="Times New Roman"/>
          <w:b/>
          <w:sz w:val="20"/>
        </w:rPr>
        <w:t xml:space="preserve"> </w:t>
      </w:r>
      <w:r w:rsidRPr="006C3B3F">
        <w:rPr>
          <w:rFonts w:ascii="Times New Roman" w:hAnsi="Times New Roman"/>
          <w:b/>
          <w:sz w:val="20"/>
        </w:rPr>
        <w:t xml:space="preserve">total estimat </w:t>
      </w:r>
      <w:r w:rsidR="004B11EA">
        <w:rPr>
          <w:rFonts w:ascii="Times New Roman" w:hAnsi="Times New Roman"/>
          <w:sz w:val="20"/>
        </w:rPr>
        <w:t>(ore pe semestru/</w:t>
      </w:r>
      <w:r w:rsidRPr="006C3B3F">
        <w:rPr>
          <w:rFonts w:ascii="Times New Roman" w:hAnsi="Times New Roman"/>
          <w:sz w:val="20"/>
        </w:rPr>
        <w:t>activităţi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C3B3F" w:rsidRPr="006C3B3F" w:rsidTr="00816FF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</w:rPr>
            </w:pPr>
            <w:r w:rsidRPr="006C3B3F">
              <w:rPr>
                <w:rFonts w:ascii="Times New Roman" w:hAnsi="Times New Roman"/>
              </w:rPr>
              <w:t>3.3 seminar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C3B3F" w:rsidRPr="006C3B3F" w:rsidTr="00816FF9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3.4 Total ore din planul de învăţământ</w:t>
            </w:r>
          </w:p>
        </w:tc>
        <w:tc>
          <w:tcPr>
            <w:tcW w:w="712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36</w:t>
            </w:r>
          </w:p>
        </w:tc>
        <w:tc>
          <w:tcPr>
            <w:tcW w:w="1839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12</w:t>
            </w:r>
          </w:p>
        </w:tc>
        <w:tc>
          <w:tcPr>
            <w:tcW w:w="2687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24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Distribuţia fondului de timp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</w:p>
        </w:tc>
      </w:tr>
      <w:tr w:rsidR="006C3B3F" w:rsidRPr="00F001FD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Studiul după manual, suport de curs, bibliografie şi notiţe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</w:t>
            </w:r>
            <w:r w:rsidR="00651FE8">
              <w:rPr>
                <w:rFonts w:ascii="Times New Roman" w:hAnsi="Times New Roman"/>
                <w:b w:val="0"/>
                <w:sz w:val="20"/>
                <w:lang w:val="fr-FR" w:eastAsia="en-US"/>
              </w:rPr>
              <w:t>0</w:t>
            </w:r>
          </w:p>
        </w:tc>
      </w:tr>
      <w:tr w:rsidR="006C3B3F" w:rsidRPr="00F001FD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fr-FR" w:eastAsia="en-US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fr-FR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fr-FR" w:eastAsia="en-US"/>
              </w:rPr>
              <w:t>1</w:t>
            </w:r>
            <w:r w:rsidR="00651FE8">
              <w:rPr>
                <w:rFonts w:ascii="Times New Roman" w:hAnsi="Times New Roman"/>
                <w:b w:val="0"/>
                <w:sz w:val="20"/>
                <w:lang w:val="fr-FR" w:eastAsia="en-US"/>
              </w:rPr>
              <w:t>0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6C3B3F" w:rsidRDefault="004B11EA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Pregătire seminarii/laboratoare/</w:t>
            </w:r>
            <w:r w:rsidR="006C3B3F" w:rsidRP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it-IT" w:eastAsia="en-US"/>
              </w:rPr>
              <w:t>proiecte, teme, referate, portofolii şi eseuri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8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Tutoriat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6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651FE8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en-US" w:eastAsia="en-US"/>
              </w:rPr>
              <w:t>2</w:t>
            </w:r>
          </w:p>
        </w:tc>
      </w:tr>
      <w:tr w:rsidR="006C3B3F" w:rsidRPr="006C3B3F" w:rsidTr="00816FF9">
        <w:trPr>
          <w:trHeight w:val="247"/>
        </w:trPr>
        <w:tc>
          <w:tcPr>
            <w:tcW w:w="9346" w:type="dxa"/>
            <w:gridSpan w:val="6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Alte activităţi.....................................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en-US" w:eastAsia="en-US"/>
              </w:rPr>
            </w:pP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</w:t>
            </w:r>
            <w:r w:rsidR="00651FE8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6</w:t>
            </w: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7</w:t>
            </w:r>
            <w:r w:rsidR="00651FE8"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2</w:t>
            </w:r>
          </w:p>
        </w:tc>
      </w:tr>
      <w:tr w:rsidR="006C3B3F" w:rsidRPr="006C3B3F" w:rsidTr="00816FF9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="006C3B3F" w:rsidRPr="00F001FD" w:rsidRDefault="006C3B3F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en-US" w:eastAsia="en-US"/>
              </w:rPr>
            </w:pPr>
            <w:r w:rsidRPr="00F001FD">
              <w:rPr>
                <w:rFonts w:ascii="Times New Roman" w:hAnsi="Times New Roman"/>
                <w:i w:val="0"/>
                <w:iCs w:val="0"/>
                <w:sz w:val="20"/>
                <w:lang w:val="en-US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6C3B3F" w:rsidRPr="00F001FD" w:rsidRDefault="00966055" w:rsidP="006C3B3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en-US" w:eastAsia="en-US"/>
              </w:rPr>
              <w:t>3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4. Precondiţii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="006C3B3F" w:rsidRPr="006C3B3F" w:rsidTr="00816FF9">
        <w:tc>
          <w:tcPr>
            <w:tcW w:w="269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6C3B3F" w:rsidRPr="006C3B3F" w:rsidRDefault="006C3B3F" w:rsidP="006C3B3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6C3B3F" w:rsidRPr="006C3B3F" w:rsidTr="00816FF9">
        <w:tc>
          <w:tcPr>
            <w:tcW w:w="2694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6C3B3F" w:rsidRPr="006C3B3F" w:rsidRDefault="006C3B3F" w:rsidP="006C3B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5. Condiţii </w:t>
      </w:r>
      <w:r w:rsidRPr="006C3B3F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="006C3B3F" w:rsidRPr="006C3B3F" w:rsidTr="00816FF9">
        <w:tc>
          <w:tcPr>
            <w:tcW w:w="2977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66055">
              <w:rPr>
                <w:rFonts w:ascii="Times New Roman" w:hAnsi="Times New Roman"/>
                <w:lang w:val="ro-RO"/>
              </w:rPr>
              <w:t>videoproiector</w:t>
            </w:r>
          </w:p>
        </w:tc>
      </w:tr>
      <w:tr w:rsidR="006C3B3F" w:rsidRPr="006C3B3F" w:rsidTr="00816FF9">
        <w:tc>
          <w:tcPr>
            <w:tcW w:w="2977" w:type="dxa"/>
          </w:tcPr>
          <w:p w:rsidR="006C3B3F" w:rsidRPr="006C3B3F" w:rsidRDefault="006C3B3F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5.2 de desfăşurare a seminarului</w:t>
            </w:r>
          </w:p>
        </w:tc>
        <w:tc>
          <w:tcPr>
            <w:tcW w:w="7229" w:type="dxa"/>
          </w:tcPr>
          <w:p w:rsidR="006C3B3F" w:rsidRPr="006C3B3F" w:rsidRDefault="00966055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66055">
              <w:rPr>
                <w:rFonts w:ascii="Times New Roman" w:hAnsi="Times New Roman"/>
                <w:lang w:val="ro-RO"/>
              </w:rPr>
              <w:t>videoproiector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="006C3B3F" w:rsidRPr="006C3B3F" w:rsidTr="00684ADE">
        <w:trPr>
          <w:cantSplit/>
          <w:trHeight w:val="2289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468" w:type="dxa"/>
            <w:tcBorders>
              <w:top w:val="single" w:sz="4" w:space="0" w:color="auto"/>
            </w:tcBorders>
            <w:shd w:val="clear" w:color="auto" w:fill="auto"/>
          </w:tcPr>
          <w:p w:rsidR="00966055" w:rsidRPr="00966055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C1.1. Definirea conceptelor, identificarea si exemplificarea limbajului specific comparatisticii; cunoașterea unor metode de analiză specifice studiului interdisciplinar al științelor umaniste.</w:t>
            </w:r>
          </w:p>
          <w:p w:rsidR="00966055" w:rsidRPr="00966055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C1.2 Definirea și descrierea conceptelor, perspectivelor si metodelor utilizate ale literaturii</w:t>
            </w:r>
          </w:p>
          <w:p w:rsidR="00966055" w:rsidRPr="00966055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universale si comparate.</w:t>
            </w:r>
          </w:p>
          <w:p w:rsidR="00966055" w:rsidRPr="00966055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C1.3 Aplicarea conceptelor și a metodelor comparatiste în investigarea dinamică și interrelaționarea fenomenelor literare/ culturale. Relaționarea discursului literar cu discursul cultural, în general, dar si cu cel științific.</w:t>
            </w:r>
          </w:p>
          <w:p w:rsidR="006C3B3F" w:rsidRPr="006C3B3F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C1.5. Elaborarea unui discurs oral/scris complex, bogat lexical si sintactic, articulat precis din punct de vedere logic, pe o tema de literatură comparată.</w:t>
            </w:r>
          </w:p>
        </w:tc>
      </w:tr>
      <w:tr w:rsidR="006C3B3F" w:rsidRPr="00F001FD" w:rsidTr="00684ADE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="006C3B3F" w:rsidRPr="006C3B3F" w:rsidRDefault="006C3B3F" w:rsidP="006C3B3F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r w:rsidRPr="006C3B3F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468" w:type="dxa"/>
            <w:shd w:val="clear" w:color="auto" w:fill="auto"/>
          </w:tcPr>
          <w:p w:rsidR="00966055" w:rsidRPr="00966055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CT1 Utilizarea componentelor domeniului limba si literatură, în deplină concordanță cu etica profesională.</w:t>
            </w:r>
          </w:p>
          <w:p w:rsidR="006C3B3F" w:rsidRPr="006C3B3F" w:rsidRDefault="00966055" w:rsidP="00966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66055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CT2 Relaționarea în echipă; comunicarea interpersonală si asumarea de roluri specifice.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7. Obiectivele disciplinei </w:t>
      </w:r>
      <w:r w:rsidRPr="006C3B3F">
        <w:rPr>
          <w:rFonts w:ascii="Times New Roman" w:hAnsi="Times New Roman"/>
          <w:lang w:val="ro-RO"/>
        </w:rPr>
        <w:t>(</w:t>
      </w:r>
      <w:r w:rsidR="004B11EA">
        <w:rPr>
          <w:rFonts w:ascii="Times New Roman" w:hAnsi="Times New Roman"/>
          <w:lang w:val="ro-RO"/>
        </w:rPr>
        <w:t>conform</w:t>
      </w:r>
      <w:r w:rsidRPr="006C3B3F">
        <w:rPr>
          <w:rFonts w:ascii="Times New Roman" w:hAnsi="Times New Roman"/>
          <w:lang w:val="ro-RO"/>
        </w:rPr>
        <w:t xml:space="preserve"> gril</w:t>
      </w:r>
      <w:r w:rsidR="004B11EA">
        <w:rPr>
          <w:rFonts w:ascii="Times New Roman" w:hAnsi="Times New Roman"/>
          <w:lang w:val="ro-RO"/>
        </w:rPr>
        <w:t>ei</w:t>
      </w:r>
      <w:r w:rsidRPr="006C3B3F">
        <w:rPr>
          <w:rFonts w:ascii="Times New Roman" w:hAnsi="Times New Roman"/>
          <w:lang w:val="ro-RO"/>
        </w:rPr>
        <w:t xml:space="preserve"> </w:t>
      </w:r>
      <w:r w:rsidR="004B11EA">
        <w:rPr>
          <w:rFonts w:ascii="Times New Roman" w:hAnsi="Times New Roman"/>
          <w:lang w:val="ro-RO"/>
        </w:rPr>
        <w:t>de competenţe</w:t>
      </w:r>
      <w:r w:rsidRPr="006C3B3F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="006C3B3F" w:rsidRPr="006C3B3F" w:rsidTr="00816FF9">
        <w:tc>
          <w:tcPr>
            <w:tcW w:w="3227" w:type="dxa"/>
            <w:shd w:val="clear" w:color="auto" w:fill="auto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="00966055" w:rsidRPr="00966055" w:rsidRDefault="00966055" w:rsidP="0096605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teoria și practica profesiei de stilist</w:t>
            </w:r>
          </w:p>
          <w:p w:rsidR="006C3B3F" w:rsidRPr="00FA3177" w:rsidRDefault="00966055" w:rsidP="0096605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formarea limbajului de specialitate</w:t>
            </w:r>
          </w:p>
        </w:tc>
      </w:tr>
      <w:tr w:rsidR="006C3B3F" w:rsidRPr="006C3B3F" w:rsidTr="00816FF9">
        <w:tc>
          <w:tcPr>
            <w:tcW w:w="3227" w:type="dxa"/>
            <w:shd w:val="clear" w:color="auto" w:fill="auto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="00966055" w:rsidRPr="00966055" w:rsidRDefault="00966055" w:rsidP="00966055">
            <w:pPr>
              <w:numPr>
                <w:ilvl w:val="0"/>
                <w:numId w:val="10"/>
              </w:numPr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cunoștințe de bază in domeniul stylingului;</w:t>
            </w:r>
          </w:p>
          <w:p w:rsidR="00966055" w:rsidRPr="00966055" w:rsidRDefault="00966055" w:rsidP="00966055">
            <w:pPr>
              <w:numPr>
                <w:ilvl w:val="0"/>
                <w:numId w:val="10"/>
              </w:numPr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cunoștințe legate de industria modei;</w:t>
            </w:r>
          </w:p>
          <w:p w:rsidR="00966055" w:rsidRPr="00966055" w:rsidRDefault="00966055" w:rsidP="00966055">
            <w:pPr>
              <w:numPr>
                <w:ilvl w:val="0"/>
                <w:numId w:val="10"/>
              </w:numPr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tendințe in domeniul culturii vestimentare;</w:t>
            </w:r>
          </w:p>
          <w:p w:rsidR="00966055" w:rsidRPr="00966055" w:rsidRDefault="00966055" w:rsidP="00966055">
            <w:pPr>
              <w:numPr>
                <w:ilvl w:val="0"/>
                <w:numId w:val="10"/>
              </w:numPr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protocol si dress-code;</w:t>
            </w:r>
          </w:p>
          <w:p w:rsidR="006C3B3F" w:rsidRPr="00FA3177" w:rsidRDefault="00966055" w:rsidP="00966055">
            <w:pPr>
              <w:numPr>
                <w:ilvl w:val="0"/>
                <w:numId w:val="10"/>
              </w:numPr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situații speciale în domeniul comunicării prin vestimentație.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="006C3B3F" w:rsidRPr="00966055" w:rsidTr="00816FF9">
        <w:tc>
          <w:tcPr>
            <w:tcW w:w="4786" w:type="dxa"/>
            <w:shd w:val="clear" w:color="auto" w:fill="auto"/>
          </w:tcPr>
          <w:p w:rsidR="006C3B3F" w:rsidRPr="00966055" w:rsidRDefault="006C3B3F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="006C3B3F" w:rsidRPr="00966055" w:rsidRDefault="006C3B3F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="006C3B3F" w:rsidRPr="00966055" w:rsidRDefault="006C3B3F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1.Moda ca fenomen cultural complex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2. Istoria modei 1. Sec. 18-20. Istoria modei 2. Sec. 20-21.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3. Capitalele modei. Branding în domeniul modei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4. Presa de modă, genuri jurnalistice și tipologie. New și old media. Genul short fashion film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5. Industria modei ca fenomen global, anatomie si consiliere vestimentară, tendințe in moda contemporană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u w:color="000000"/>
                <w:lang w:val="ro-RO"/>
              </w:rPr>
              <w:t>6. Proiecte individuale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orală cu suport vizual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10173" w:type="dxa"/>
            <w:gridSpan w:val="3"/>
            <w:shd w:val="clear" w:color="auto" w:fill="auto"/>
          </w:tcPr>
          <w:p w:rsidR="00966055" w:rsidRPr="00966055" w:rsidRDefault="00966055" w:rsidP="00966055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r w:rsidRPr="00966055">
              <w:rPr>
                <w:rFonts w:cs="Times New Roman"/>
                <w:b/>
                <w:bCs/>
                <w:szCs w:val="20"/>
              </w:rPr>
              <w:t>Bibliografie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Kawamura, Yuniya (2011): Doing Research in Fashion and Dress. Oxford, New York: Berg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Lipovetsky, Gilles – (2002): The Empire of Fashion. Dressing Modern Democracy. Oxford: Princeton University Press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  <w:lang w:val="de-AT"/>
              </w:rPr>
            </w:pPr>
            <w:r w:rsidRPr="00966055">
              <w:rPr>
                <w:rFonts w:cs="Times New Roman"/>
                <w:bCs/>
                <w:szCs w:val="20"/>
              </w:rPr>
              <w:t xml:space="preserve">Lipovetsky, Gilles (2008): Esztétikai aktivizmus és női sajtó. </w:t>
            </w:r>
            <w:r w:rsidRPr="00966055">
              <w:rPr>
                <w:rFonts w:cs="Times New Roman"/>
                <w:bCs/>
                <w:szCs w:val="20"/>
                <w:lang w:val="de-AT"/>
              </w:rPr>
              <w:t>Korunk 2008, december: http://www.korunk.org/korunk/?q=node/8&amp;ev=2008&amp;honap=12&amp;cikk=9383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Barnard, Malcolm (2002): Fashion as Communication. Routledge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Steele, Valerie (1988): Paris Fashion. A Cultural History. Oxford, New York: Berg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Rees-Roberts Nick (2018): Fashion Film: Art and Advertising in the Digital Age. Bloomsbury 2018.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Rocamora, Agnes: New Fashion Times. Fashion and Digital Media. In: The Handbook of Fashion Studies. Bloomsbury, 2013.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Tungate, Mark (2008): Fashion Brands: Branding Style from Armani to Zara. Kogan Page Publishers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r w:rsidRPr="00966055">
              <w:rPr>
                <w:rFonts w:cs="Times New Roman"/>
                <w:b/>
                <w:bCs/>
                <w:szCs w:val="20"/>
              </w:rPr>
              <w:t>Filmografie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American Crime Story 2. The Assasination of Gianni Versace, c. Scott Alexander, Larry Karaszewszki, Tom Rob Smith – 2018.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Zoolander 1, 2, r. Ben Stiller – 2001, 2016.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The September Issue, r. R. J. Cuttler – 2009.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Fresh Dressed, r. Sacha Jenkins – 2015.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The True Cost, r. Andrew Morgan – 2015.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Next in Fashion, p. Amanda Dobkowitz – 2020.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Phantom Thread, r. Paul Thomas Anderson – 2017.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Iris, r. Albert Maysles – 2014.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Lagerfeld Confidential, r. Rodolphe Marconi, 2007.</w:t>
            </w:r>
          </w:p>
          <w:p w:rsidR="00966055" w:rsidRPr="00966055" w:rsidRDefault="00966055" w:rsidP="00966055">
            <w:pPr>
              <w:pStyle w:val="Biblio"/>
              <w:rPr>
                <w:rFonts w:cs="Times New Roman"/>
                <w:b/>
                <w:bCs/>
                <w:szCs w:val="20"/>
              </w:rPr>
            </w:pPr>
            <w:r w:rsidRPr="00966055">
              <w:rPr>
                <w:rFonts w:cs="Times New Roman"/>
                <w:bCs/>
                <w:szCs w:val="20"/>
              </w:rPr>
              <w:t>In Vogue: The Editor’s Eye, r. Fenton Bailey, Randy Barbato, 2012.</w:t>
            </w: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 Analiza colecțiilor 2020-2021</w:t>
            </w:r>
          </w:p>
          <w:p w:rsidR="00966055" w:rsidRPr="00966055" w:rsidRDefault="00966055" w:rsidP="00966055">
            <w:pPr>
              <w:tabs>
                <w:tab w:val="left" w:pos="11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pStyle w:val="Alaprtelmezet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 Analiza colecțiilor 2020-2021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3. Analiza colecțiilor 2020-2021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lang w:val="ro-RO"/>
              </w:rPr>
              <w:t>4. Analiza colecțiilor 2020-2021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5. Consiliere vestimentară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6. Consiliere vestimentară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7. Consiliere vestimentară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8. Consiliere vestimentară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9. Moodboard și tendințe actuale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10. Moodboard și tendințe actuale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11. Moodboard și tendințe actuale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c>
          <w:tcPr>
            <w:tcW w:w="4786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sz w:val="20"/>
                <w:szCs w:val="20"/>
                <w:u w:color="000000"/>
                <w:lang w:val="ro-RO"/>
              </w:rPr>
              <w:t>12. Moodboard și tendințe actuale</w:t>
            </w:r>
          </w:p>
        </w:tc>
        <w:tc>
          <w:tcPr>
            <w:tcW w:w="2552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66055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studii de caz</w:t>
            </w:r>
          </w:p>
        </w:tc>
        <w:tc>
          <w:tcPr>
            <w:tcW w:w="2835" w:type="dxa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66055" w:rsidRPr="00966055" w:rsidTr="00816FF9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66055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Bibliografie</w:t>
            </w:r>
          </w:p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9660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https://www.businessoffashion.com/</w:t>
            </w:r>
          </w:p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9660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https://www.wgsn.com/en/</w:t>
            </w:r>
          </w:p>
          <w:p w:rsidR="00966055" w:rsidRPr="00966055" w:rsidRDefault="00966055" w:rsidP="009660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966055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http://www.vogue.com/fashion-shows</w:t>
            </w:r>
          </w:p>
        </w:tc>
      </w:tr>
    </w:tbl>
    <w:p w:rsidR="006C3B3F" w:rsidRPr="006C3B3F" w:rsidRDefault="006C3B3F" w:rsidP="006C3B3F">
      <w:pPr>
        <w:pStyle w:val="Heading3"/>
        <w:spacing w:before="0" w:after="0" w:line="240" w:lineRule="auto"/>
        <w:rPr>
          <w:rFonts w:ascii="Times New Roman" w:hAnsi="Times New Roman"/>
          <w:sz w:val="20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9. Coroborarea conţinuturilor disciplinei cu aşteptările reprezentanţilor comunităţilor epistemice, asociaţi</w:t>
      </w:r>
      <w:r w:rsidR="004B11EA">
        <w:rPr>
          <w:rFonts w:ascii="Times New Roman" w:hAnsi="Times New Roman"/>
          <w:b/>
          <w:lang w:val="ro-RO"/>
        </w:rPr>
        <w:t>i</w:t>
      </w:r>
      <w:r w:rsidRPr="006C3B3F">
        <w:rPr>
          <w:rFonts w:ascii="Times New Roman" w:hAnsi="Times New Roman"/>
          <w:b/>
          <w:lang w:val="ro-RO"/>
        </w:rPr>
        <w:t>lor profesionale şi angajatori</w:t>
      </w:r>
      <w:r w:rsidR="004B11EA">
        <w:rPr>
          <w:rFonts w:ascii="Times New Roman" w:hAnsi="Times New Roman"/>
          <w:b/>
          <w:lang w:val="ro-RO"/>
        </w:rPr>
        <w:t>lor</w:t>
      </w:r>
      <w:r w:rsidRPr="006C3B3F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3B3F" w:rsidRPr="006C3B3F" w:rsidTr="00816FF9">
        <w:tc>
          <w:tcPr>
            <w:tcW w:w="10173" w:type="dxa"/>
          </w:tcPr>
          <w:p w:rsidR="006C3B3F" w:rsidRPr="00F757C3" w:rsidRDefault="00F757C3" w:rsidP="006C3B3F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F757C3">
              <w:rPr>
                <w:rFonts w:ascii="Times New Roman" w:hAnsi="Times New Roman"/>
              </w:rPr>
              <w:t>În conformitate cu standardele ARACIS, departamentul are o colaborare continuă cu reprezentanții mediului socio-economic și profesional, mai ales cu</w:t>
            </w:r>
            <w:r>
              <w:rPr>
                <w:rFonts w:ascii="Times New Roman" w:hAnsi="Times New Roman"/>
              </w:rPr>
              <w:t xml:space="preserve"> </w:t>
            </w:r>
            <w:r w:rsidRPr="00F757C3">
              <w:rPr>
                <w:rFonts w:ascii="Times New Roman" w:hAnsi="Times New Roman"/>
              </w:rPr>
              <w:t>Inspectoratul Şcolar Judeţean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="006C3B3F" w:rsidRPr="00DF3B47" w:rsidTr="00816FF9">
        <w:tc>
          <w:tcPr>
            <w:tcW w:w="2977" w:type="dxa"/>
          </w:tcPr>
          <w:p w:rsidR="006C3B3F" w:rsidRPr="00DF3B4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C3B3F" w:rsidRPr="00DF3B4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6C3B3F" w:rsidRPr="00DF3B4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="006C3B3F" w:rsidRPr="00DF3B47" w:rsidRDefault="006C3B3F" w:rsidP="006C3B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966055" w:rsidRPr="00DF3B47" w:rsidTr="006D551E">
        <w:trPr>
          <w:trHeight w:val="1002"/>
        </w:trPr>
        <w:tc>
          <w:tcPr>
            <w:tcW w:w="2977" w:type="dxa"/>
          </w:tcPr>
          <w:p w:rsidR="00966055" w:rsidRPr="00DF3B47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Cunoștințe lexicale</w:t>
            </w:r>
          </w:p>
        </w:tc>
        <w:tc>
          <w:tcPr>
            <w:tcW w:w="2835" w:type="dxa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Examen scris</w:t>
            </w:r>
          </w:p>
        </w:tc>
        <w:tc>
          <w:tcPr>
            <w:tcW w:w="1523" w:type="dxa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50%</w:t>
            </w:r>
          </w:p>
        </w:tc>
      </w:tr>
      <w:tr w:rsidR="00966055" w:rsidRPr="00DF3B47" w:rsidTr="00966055">
        <w:trPr>
          <w:trHeight w:val="588"/>
        </w:trPr>
        <w:tc>
          <w:tcPr>
            <w:tcW w:w="2977" w:type="dxa"/>
            <w:vMerge w:val="restart"/>
          </w:tcPr>
          <w:p w:rsidR="00966055" w:rsidRPr="00DF3B47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Cunoștințe aplicate</w:t>
            </w:r>
          </w:p>
        </w:tc>
        <w:tc>
          <w:tcPr>
            <w:tcW w:w="2835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participarea la seminarii</w:t>
            </w:r>
          </w:p>
        </w:tc>
        <w:tc>
          <w:tcPr>
            <w:tcW w:w="1523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20%</w:t>
            </w:r>
          </w:p>
        </w:tc>
      </w:tr>
      <w:tr w:rsidR="00966055" w:rsidRPr="00DF3B47" w:rsidTr="00816FF9">
        <w:trPr>
          <w:trHeight w:val="551"/>
        </w:trPr>
        <w:tc>
          <w:tcPr>
            <w:tcW w:w="2977" w:type="dxa"/>
            <w:vMerge/>
          </w:tcPr>
          <w:p w:rsidR="00966055" w:rsidRPr="00DF3B47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Prezentare de proiect individual</w:t>
            </w:r>
          </w:p>
        </w:tc>
        <w:tc>
          <w:tcPr>
            <w:tcW w:w="2835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</w:pPr>
          </w:p>
        </w:tc>
        <w:tc>
          <w:tcPr>
            <w:tcW w:w="1523" w:type="dxa"/>
            <w:shd w:val="clear" w:color="auto" w:fill="auto"/>
          </w:tcPr>
          <w:p w:rsidR="00966055" w:rsidRPr="00DF3B47" w:rsidRDefault="00966055" w:rsidP="00966055">
            <w:pP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</w:pPr>
            <w:r w:rsidRPr="00DF3B47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30%</w:t>
            </w:r>
          </w:p>
        </w:tc>
      </w:tr>
      <w:tr w:rsidR="00966055" w:rsidRPr="00DF3B47" w:rsidTr="00816FF9">
        <w:tc>
          <w:tcPr>
            <w:tcW w:w="10170" w:type="dxa"/>
            <w:gridSpan w:val="4"/>
          </w:tcPr>
          <w:p w:rsidR="00966055" w:rsidRPr="00DF3B47" w:rsidRDefault="00966055" w:rsidP="00966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966055" w:rsidRPr="00DF3B47" w:rsidTr="00816FF9">
        <w:tc>
          <w:tcPr>
            <w:tcW w:w="10170" w:type="dxa"/>
            <w:gridSpan w:val="4"/>
          </w:tcPr>
          <w:p w:rsidR="00966055" w:rsidRPr="00DF3B47" w:rsidRDefault="00966055" w:rsidP="009660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>•</w:t>
            </w: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ab/>
              <w:t>Prezenta la cursuri este obligatorie.</w:t>
            </w:r>
          </w:p>
          <w:p w:rsidR="00966055" w:rsidRPr="00DF3B47" w:rsidRDefault="00966055" w:rsidP="009660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>•</w:t>
            </w: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ab/>
              <w:t>Consecința plagiatului este imposibilitatea de promovare a cursului.</w:t>
            </w:r>
          </w:p>
          <w:p w:rsidR="00966055" w:rsidRPr="00DF3B47" w:rsidRDefault="00966055" w:rsidP="009660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>•</w:t>
            </w:r>
            <w:r w:rsidRPr="00DF3B47">
              <w:rPr>
                <w:rFonts w:ascii="Times New Roman" w:hAnsi="Times New Roman"/>
                <w:sz w:val="20"/>
                <w:szCs w:val="20"/>
                <w:lang w:val="fr-FR"/>
              </w:rPr>
              <w:tab/>
              <w:t>Notele se vor comunica cu maxim 48 de ore după examen, contestații se pot depune pana la 24 de ore după comunicarea rezultatelor.</w:t>
            </w: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="006C3B3F" w:rsidRPr="006C3B3F" w:rsidTr="00816FF9">
        <w:trPr>
          <w:trHeight w:val="908"/>
        </w:trPr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5E790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11</w:t>
            </w:r>
            <w:r w:rsidR="006818B1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6818B1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DF3B47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="006C3B3F" w:rsidRPr="00FA3177" w:rsidRDefault="00AC7CD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eastAsia="Times New Roman"/>
                <w:noProof/>
                <w:sz w:val="20"/>
                <w:szCs w:val="20"/>
                <w:lang w:val="en-GB" w:eastAsia="en-GB"/>
              </w:rPr>
              <w:drawing>
                <wp:inline distT="0" distB="0" distL="0" distR="0">
                  <wp:extent cx="1666875" cy="533400"/>
                  <wp:effectExtent l="0" t="0" r="0" b="0"/>
                  <wp:docPr id="7" name="Kép 1" descr="C:\Users\Medina\Desktop\Képernyőfotó 2019-02-21 - 10.30.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:\Users\Medina\Desktop\Képernyőfotó 2019-02-21 - 10.30.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97" t="21724" r="7602" b="19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</w:p>
          <w:p w:rsidR="006C3B3F" w:rsidRPr="00FA3177" w:rsidRDefault="00AC7CD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F3B47">
              <w:rPr>
                <w:rFonts w:eastAsia="Times New Roman"/>
                <w:noProof/>
                <w:sz w:val="20"/>
                <w:szCs w:val="20"/>
                <w:lang w:val="en-GB" w:eastAsia="en-GB"/>
              </w:rPr>
              <w:drawing>
                <wp:inline distT="0" distB="0" distL="0" distR="0">
                  <wp:extent cx="1666875" cy="533400"/>
                  <wp:effectExtent l="0" t="0" r="0" b="0"/>
                  <wp:docPr id="6" name="Kép 1" descr="C:\Users\Medina\Desktop\Képernyőfotó 2019-02-21 - 10.30.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:\Users\Medina\Desktop\Képernyőfotó 2019-02-21 - 10.30.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97" t="21724" r="7602" b="19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3B3F" w:rsidRPr="006C3B3F" w:rsidTr="00816FF9"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51FE8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15</w:t>
            </w:r>
            <w:r w:rsidR="006818B1">
              <w:rPr>
                <w:rFonts w:ascii="Times New Roman" w:hAnsi="Times New Roman"/>
                <w:sz w:val="20"/>
                <w:szCs w:val="20"/>
                <w:lang w:val="ro-RO"/>
              </w:rPr>
              <w:t>. 0</w:t>
            </w:r>
            <w:r w:rsidR="005E7908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6818B1">
              <w:rPr>
                <w:rFonts w:ascii="Times New Roman" w:hAnsi="Times New Roman"/>
                <w:sz w:val="20"/>
                <w:szCs w:val="20"/>
                <w:lang w:val="ro-RO"/>
              </w:rPr>
              <w:t>. 202</w:t>
            </w:r>
            <w:r w:rsidR="005E7908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="006C3B3F" w:rsidRPr="00FA3177" w:rsidRDefault="00AC7CDE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hu-HU" w:eastAsia="hu-HU"/>
              </w:rPr>
              <w:drawing>
                <wp:inline distT="0" distB="0" distL="0" distR="0">
                  <wp:extent cx="695325" cy="657225"/>
                  <wp:effectExtent l="0" t="0" r="0" b="0"/>
                  <wp:docPr id="5" name="Picture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C3B3F" w:rsidRPr="006C3B3F" w:rsidTr="00816FF9">
        <w:trPr>
          <w:trHeight w:val="1380"/>
        </w:trPr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</w:tcPr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 facultăţii</w:t>
            </w: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6C3B3F" w:rsidRPr="00FA3177" w:rsidRDefault="006C3B3F" w:rsidP="006C3B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6C3B3F" w:rsidRPr="006C3B3F" w:rsidRDefault="006C3B3F" w:rsidP="006C3B3F">
      <w:pPr>
        <w:spacing w:after="0" w:line="240" w:lineRule="auto"/>
        <w:rPr>
          <w:rFonts w:ascii="Times New Roman" w:hAnsi="Times New Roman"/>
          <w:lang w:val="ro-RO"/>
        </w:rPr>
      </w:pPr>
    </w:p>
    <w:p w:rsidR="00DF03B9" w:rsidRPr="006C3B3F" w:rsidRDefault="00DF03B9" w:rsidP="006C3B3F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="00DF03B9" w:rsidRPr="006C3B3F" w:rsidSect="006C3B3F">
      <w:headerReference w:type="default" r:id="rId10"/>
      <w:pgSz w:w="11907" w:h="16839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7FE7" w:rsidRDefault="006D7FE7" w:rsidP="006A18D1">
      <w:pPr>
        <w:spacing w:after="0" w:line="240" w:lineRule="auto"/>
      </w:pPr>
      <w:r>
        <w:separator/>
      </w:r>
    </w:p>
  </w:endnote>
  <w:endnote w:type="continuationSeparator" w:id="0">
    <w:p w:rsidR="006D7FE7" w:rsidRDefault="006D7FE7" w:rsidP="006A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7FE7" w:rsidRDefault="006D7FE7" w:rsidP="006A18D1">
      <w:pPr>
        <w:spacing w:after="0" w:line="240" w:lineRule="auto"/>
      </w:pPr>
      <w:r>
        <w:separator/>
      </w:r>
    </w:p>
  </w:footnote>
  <w:footnote w:type="continuationSeparator" w:id="0">
    <w:p w:rsidR="006D7FE7" w:rsidRDefault="006D7FE7" w:rsidP="006A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7908" w:rsidRDefault="00AC7CDE" w:rsidP="005E7908">
    <w:pPr>
      <w:pStyle w:val="Header"/>
      <w:jc w:val="both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5220335</wp:posOffset>
          </wp:positionH>
          <wp:positionV relativeFrom="paragraph">
            <wp:posOffset>49530</wp:posOffset>
          </wp:positionV>
          <wp:extent cx="702310" cy="846455"/>
          <wp:effectExtent l="0" t="0" r="0" b="0"/>
          <wp:wrapTight wrapText="bothSides">
            <wp:wrapPolygon edited="0">
              <wp:start x="0" y="0"/>
              <wp:lineTo x="0" y="20903"/>
              <wp:lineTo x="21092" y="20903"/>
              <wp:lineTo x="21092" y="0"/>
              <wp:lineTo x="0" y="0"/>
            </wp:wrapPolygon>
          </wp:wrapTight>
          <wp:docPr id="1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933440" cy="1672590"/>
              <wp:effectExtent l="0" t="2540" r="635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3440" cy="1672590"/>
                        <a:chOff x="0" y="0"/>
                        <a:chExt cx="5933183" cy="1632043"/>
                      </a:xfrm>
                    </wpg:grpSpPr>
                    <wps:wsp>
                      <wps:cNvPr id="2" name="Straight Connector 3"/>
                      <wps:cNvCnPr>
                        <a:cxnSpLocks noChangeShapeType="1"/>
                      </wps:cNvCnPr>
                      <wps:spPr bwMode="auto">
                        <a:xfrm flipH="1">
                          <a:off x="964889" y="847082"/>
                          <a:ext cx="4840192" cy="5049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2"/>
                      <wps:cNvSpPr txBox="1">
                        <a:spLocks/>
                      </wps:cNvSpPr>
                      <wps:spPr bwMode="auto">
                        <a:xfrm>
                          <a:off x="4179313" y="807813"/>
                          <a:ext cx="175387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908" w:rsidRPr="00017CD5" w:rsidRDefault="005E7908" w:rsidP="005E790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Facultatea de Litere</w:t>
                            </w:r>
                          </w:p>
                          <w:p w:rsidR="005E7908" w:rsidRPr="00017CD5" w:rsidRDefault="005E7908" w:rsidP="005E790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Str. Horea nr. 31</w:t>
                            </w:r>
                          </w:p>
                          <w:p w:rsidR="005E7908" w:rsidRPr="00017CD5" w:rsidRDefault="005E7908" w:rsidP="005E790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</w:rPr>
                              <w:t>400202, Cluj-Napoca</w:t>
                            </w:r>
                          </w:p>
                          <w:p w:rsidR="005E7908" w:rsidRPr="00017CD5" w:rsidRDefault="005E7908" w:rsidP="005E790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Tel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53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22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.38</w:t>
                            </w:r>
                          </w:p>
                          <w:p w:rsidR="005E7908" w:rsidRPr="00017CD5" w:rsidRDefault="005E7908" w:rsidP="005E7908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57" w:right="55"/>
                              <w:jc w:val="right"/>
                              <w:textAlignment w:val="baseline"/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Fax: 0264-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43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23</w:t>
                            </w:r>
                            <w:r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.</w:t>
                            </w:r>
                            <w:r w:rsidRPr="00017CD5">
                              <w:rPr>
                                <w:rFonts w:ascii="Palatino Linotype" w:eastAsia="Times New Roman" w:hAnsi="Palatino Linotype"/>
                                <w:sz w:val="18"/>
                                <w:szCs w:val="20"/>
                                <w:lang w:val="fr-FR"/>
                              </w:rPr>
                              <w:t>03</w:t>
                            </w:r>
                          </w:p>
                          <w:p w:rsidR="005E7908" w:rsidRPr="00A624E7" w:rsidRDefault="005E7908" w:rsidP="005E7908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color w:val="2440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6" descr="Sigla ubb claudiopolitana_pt antent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584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7.7pt;width:467.2pt;height:131.7pt;z-index:251657216;mso-position-horizontal:center;mso-position-horizontal-relative:margin" coordsize="59331,16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">
              <v:line id="Straight Connector 3" o:spid="_x0000_s1027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" strokecolor="#7f7f7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1793;top:8078;width:17538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" filled="f" stroked="f">
                <v:path arrowok="t"/>
                <v:textbox>
                  <w:txbxContent>
                    <w:p w:rsidR="005E7908" w:rsidRPr="00017CD5" w:rsidRDefault="005E7908" w:rsidP="005E790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Facultatea de Litere</w:t>
                      </w:r>
                    </w:p>
                    <w:p w:rsidR="005E7908" w:rsidRPr="00017CD5" w:rsidRDefault="005E7908" w:rsidP="005E790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Str. Horea nr. 31</w:t>
                      </w:r>
                    </w:p>
                    <w:p w:rsidR="005E7908" w:rsidRPr="00017CD5" w:rsidRDefault="005E7908" w:rsidP="005E790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</w:rPr>
                        <w:t>400202, Cluj-Napoca</w:t>
                      </w:r>
                    </w:p>
                    <w:p w:rsidR="005E7908" w:rsidRPr="00017CD5" w:rsidRDefault="005E7908" w:rsidP="005E790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Tel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53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22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.38</w:t>
                      </w:r>
                    </w:p>
                    <w:p w:rsidR="005E7908" w:rsidRPr="00017CD5" w:rsidRDefault="005E7908" w:rsidP="005E7908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57" w:right="55"/>
                        <w:jc w:val="right"/>
                        <w:textAlignment w:val="baseline"/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</w:pP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Fax: 0264-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43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23</w:t>
                      </w:r>
                      <w:r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.</w:t>
                      </w:r>
                      <w:r w:rsidRPr="00017CD5">
                        <w:rPr>
                          <w:rFonts w:ascii="Palatino Linotype" w:eastAsia="Times New Roman" w:hAnsi="Palatino Linotype"/>
                          <w:sz w:val="18"/>
                          <w:szCs w:val="20"/>
                          <w:lang w:val="fr-FR"/>
                        </w:rPr>
                        <w:t>03</w:t>
                      </w:r>
                    </w:p>
                    <w:p w:rsidR="005E7908" w:rsidRPr="00A624E7" w:rsidRDefault="005E7908" w:rsidP="005E7908">
                      <w:pPr>
                        <w:spacing w:after="0" w:line="240" w:lineRule="auto"/>
                        <w:contextualSpacing/>
                        <w:jc w:val="right"/>
                        <w:rPr>
                          <w:color w:val="2440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alt="Sigla ubb claudiopolitana_pt antent-01" style="position:absolute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">
                <v:imagedata r:id="rId3" o:title="Sigla ubb claudiopolitana_pt antent-01"/>
                <v:path arrowok="t"/>
              </v:shape>
              <w10:wrap anchorx="margin"/>
            </v:group>
          </w:pict>
        </mc:Fallback>
      </mc:AlternateContent>
    </w:r>
  </w:p>
  <w:p w:rsidR="005E7908" w:rsidRDefault="005E7908" w:rsidP="005E7908">
    <w:pPr>
      <w:pStyle w:val="Header"/>
      <w:jc w:val="both"/>
    </w:pPr>
  </w:p>
  <w:p w:rsidR="00B15494" w:rsidRPr="005E7908" w:rsidRDefault="00B15494" w:rsidP="005E7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113"/>
    <w:multiLevelType w:val="hybridMultilevel"/>
    <w:tmpl w:val="36C451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97229"/>
    <w:multiLevelType w:val="hybridMultilevel"/>
    <w:tmpl w:val="36C451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E96AB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262420">
    <w:abstractNumId w:val="7"/>
  </w:num>
  <w:num w:numId="2" w16cid:durableId="665480384">
    <w:abstractNumId w:val="1"/>
  </w:num>
  <w:num w:numId="3" w16cid:durableId="1279213811">
    <w:abstractNumId w:val="6"/>
  </w:num>
  <w:num w:numId="4" w16cid:durableId="1757358002">
    <w:abstractNumId w:val="8"/>
  </w:num>
  <w:num w:numId="5" w16cid:durableId="74476483">
    <w:abstractNumId w:val="0"/>
  </w:num>
  <w:num w:numId="6" w16cid:durableId="1977486519">
    <w:abstractNumId w:val="5"/>
  </w:num>
  <w:num w:numId="7" w16cid:durableId="1890216815">
    <w:abstractNumId w:val="11"/>
  </w:num>
  <w:num w:numId="8" w16cid:durableId="1170289755">
    <w:abstractNumId w:val="4"/>
  </w:num>
  <w:num w:numId="9" w16cid:durableId="1457984243">
    <w:abstractNumId w:val="10"/>
  </w:num>
  <w:num w:numId="10" w16cid:durableId="355159088">
    <w:abstractNumId w:val="3"/>
  </w:num>
  <w:num w:numId="11" w16cid:durableId="411197586">
    <w:abstractNumId w:val="12"/>
  </w:num>
  <w:num w:numId="12" w16cid:durableId="204759810">
    <w:abstractNumId w:val="9"/>
  </w:num>
  <w:num w:numId="13" w16cid:durableId="32001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AT" w:vendorID="64" w:dllVersion="131078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e-AT" w:vendorID="64" w:dllVersion="4096" w:nlCheck="1" w:checkStyle="0"/>
  <w:defaultTabStop w:val="720"/>
  <w:characterSpacingControl w:val="doNotCompress"/>
  <w:hdrShapeDefaults>
    <o:shapedefaults v:ext="edit" spidmax="3074"/>
    <o:shapelayout v:ext="edit">
      <o:rules v:ext="edit">
        <o:r id="V:Rule1" type="connector" idref="#Straight Connector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13EDB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E7908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51FE8"/>
    <w:rsid w:val="00667EC8"/>
    <w:rsid w:val="00674DA6"/>
    <w:rsid w:val="00677AC4"/>
    <w:rsid w:val="0068127F"/>
    <w:rsid w:val="006818B1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51E"/>
    <w:rsid w:val="006D5E66"/>
    <w:rsid w:val="006D7FE7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66055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150C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C7CDE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559C4"/>
    <w:rsid w:val="00C62B1B"/>
    <w:rsid w:val="00C63DD9"/>
    <w:rsid w:val="00C7323D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3B47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57C3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3DB6D154-9523-4075-85DF-33A6B4AE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8D1"/>
  </w:style>
  <w:style w:type="character" w:customStyle="1" w:styleId="apple-converted-space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customStyle="1" w:styleId="Heading1Char">
    <w:name w:val="Heading 1 Char"/>
    <w:link w:val="Heading1"/>
    <w:uiPriority w:val="9"/>
    <w:rsid w:val="00E00E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BD0AE9"/>
    <w:rPr>
      <w:rFonts w:ascii="Courier New" w:eastAsia="Times New Roman" w:hAnsi="Courier New" w:cs="Courier New"/>
    </w:rPr>
  </w:style>
  <w:style w:type="paragraph" w:customStyle="1" w:styleId="ZDGName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youthaftcomment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/>
      <w:i/>
      <w:noProof/>
      <w:sz w:val="1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460F7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1yiv7255925069msonormal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paragraph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32C41"/>
  </w:style>
  <w:style w:type="character" w:customStyle="1" w:styleId="spellingerror">
    <w:name w:val="spellingerror"/>
    <w:rsid w:val="00232C41"/>
  </w:style>
  <w:style w:type="character" w:customStyle="1" w:styleId="eop">
    <w:name w:val="eop"/>
    <w:rsid w:val="00232C41"/>
  </w:style>
  <w:style w:type="character" w:customStyle="1" w:styleId="contextualspellingandgrammarerror">
    <w:name w:val="contextualspellingandgrammarerror"/>
    <w:rsid w:val="00F91308"/>
  </w:style>
  <w:style w:type="character" w:customStyle="1" w:styleId="58cl">
    <w:name w:val="_58cl"/>
    <w:rsid w:val="00DE2A95"/>
  </w:style>
  <w:style w:type="character" w:customStyle="1" w:styleId="58cm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eastAsia="Times New Roman" w:hAnsi="times new roman\"/>
      <w:sz w:val="24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56783"/>
    <w:rPr>
      <w:rFonts w:ascii="times new roman\" w:eastAsia="Times New Roman" w:hAnsi="times new roman\"/>
      <w:sz w:val="24"/>
    </w:rPr>
  </w:style>
  <w:style w:type="character" w:customStyle="1" w:styleId="Heading3Char">
    <w:name w:val="Heading 3 Char"/>
    <w:link w:val="Heading3"/>
    <w:uiPriority w:val="9"/>
    <w:rsid w:val="00EA65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hashtags-header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uiPriority w:val="9"/>
    <w:semiHidden/>
    <w:rsid w:val="006C3B3F"/>
    <w:rPr>
      <w:rFonts w:ascii="Calibri Light" w:eastAsia="Times New Roman" w:hAnsi="Calibri Light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customStyle="1" w:styleId="Biblio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eastAsia="Times New Roman" w:hAnsi="Times New Roman" w:cs="Times"/>
      <w:sz w:val="20"/>
      <w:szCs w:val="24"/>
      <w:lang w:val="en-GB" w:eastAsia="ro-RO"/>
    </w:rPr>
  </w:style>
  <w:style w:type="paragraph" w:customStyle="1" w:styleId="Alaprtelmezett">
    <w:name w:val="Alapértelmezett"/>
    <w:rsid w:val="009660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val="hu-HU" w:eastAsia="hu-HU"/>
    </w:rPr>
  </w:style>
  <w:style w:type="paragraph" w:styleId="BodyText">
    <w:name w:val="Body Text"/>
    <w:basedOn w:val="Normal"/>
    <w:link w:val="BodyTextChar"/>
    <w:uiPriority w:val="99"/>
    <w:semiHidden/>
    <w:unhideWhenUsed/>
    <w:rsid w:val="0096605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96605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85A6-7248-47B4-BBB5-FE1539F6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1028</Words>
  <Characters>5864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ALIZ LAKATOS</cp:lastModifiedBy>
  <cp:revision>7</cp:revision>
  <cp:lastPrinted>2018-04-24T16:05:00Z</cp:lastPrinted>
  <dcterms:created xsi:type="dcterms:W3CDTF">2024-04-19T09:38:00Z</dcterms:created>
  <dcterms:modified xsi:type="dcterms:W3CDTF">2024-04-19T09:38:00Z</dcterms:modified>
</cp:coreProperties>
</file>